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6A7E5D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Zadanie</w:t>
      </w:r>
    </w:p>
    <w:p w:rsidR="00C123B1" w:rsidRPr="00C123B1" w:rsidRDefault="00C123B1" w:rsidP="00C123B1">
      <w:pPr>
        <w:rPr>
          <w:lang w:eastAsia="pl-PL"/>
        </w:rPr>
      </w:pPr>
    </w:p>
    <w:p w:rsidR="00886633" w:rsidRPr="00886633" w:rsidRDefault="00886633" w:rsidP="00ED70C6">
      <w:pPr>
        <w:pStyle w:val="Tytu"/>
        <w:tabs>
          <w:tab w:val="left" w:pos="0"/>
        </w:tabs>
        <w:spacing w:line="276" w:lineRule="auto"/>
        <w:ind w:right="1670"/>
        <w:rPr>
          <w:noProof/>
          <w:color w:val="215868"/>
          <w:sz w:val="32"/>
          <w:szCs w:val="28"/>
        </w:rPr>
      </w:pPr>
      <w:r w:rsidRPr="00886633">
        <w:rPr>
          <w:noProof/>
          <w:color w:val="215868"/>
          <w:sz w:val="32"/>
          <w:szCs w:val="28"/>
        </w:rPr>
        <w:t>Weź do każdej ręki ołówek lub kredkę. Rysuj po linii przerywanej ręką lewą i prawą jednocześnie</w:t>
      </w:r>
      <w:r w:rsidR="00944FCD">
        <w:rPr>
          <w:noProof/>
          <w:color w:val="215868"/>
          <w:sz w:val="32"/>
          <w:szCs w:val="28"/>
        </w:rPr>
        <w:t>,</w:t>
      </w:r>
      <w:r w:rsidRPr="00886633">
        <w:rPr>
          <w:noProof/>
          <w:color w:val="215868"/>
          <w:sz w:val="32"/>
          <w:szCs w:val="28"/>
        </w:rPr>
        <w:t xml:space="preserve"> zaczynając od lewej strony każdego szlaczka. Rysuj najdokładniej jak potrafisz. </w:t>
      </w:r>
    </w:p>
    <w:p w:rsidR="00886633" w:rsidRPr="00886633" w:rsidRDefault="00886633" w:rsidP="00886633">
      <w:pPr>
        <w:pStyle w:val="Tytu"/>
        <w:tabs>
          <w:tab w:val="left" w:pos="0"/>
        </w:tabs>
        <w:spacing w:line="276" w:lineRule="auto"/>
        <w:rPr>
          <w:b/>
          <w:noProof/>
          <w:color w:val="215868"/>
          <w:sz w:val="32"/>
          <w:szCs w:val="28"/>
        </w:rPr>
      </w:pPr>
    </w:p>
    <w:p w:rsidR="00886633" w:rsidRPr="00886633" w:rsidRDefault="00ED70C6" w:rsidP="00886633">
      <w:pPr>
        <w:pStyle w:val="Tytu"/>
        <w:tabs>
          <w:tab w:val="left" w:pos="0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386F8C9" wp14:editId="0C030E77">
                <wp:simplePos x="0" y="0"/>
                <wp:positionH relativeFrom="column">
                  <wp:posOffset>549275</wp:posOffset>
                </wp:positionH>
                <wp:positionV relativeFrom="paragraph">
                  <wp:posOffset>165735</wp:posOffset>
                </wp:positionV>
                <wp:extent cx="7390765" cy="2036445"/>
                <wp:effectExtent l="57150" t="19050" r="76835" b="0"/>
                <wp:wrapNone/>
                <wp:docPr id="769" name="Grupa 7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0765" cy="2036445"/>
                          <a:chOff x="0" y="0"/>
                          <a:chExt cx="7391027" cy="2036631"/>
                        </a:xfrm>
                      </wpg:grpSpPr>
                      <wps:wsp>
                        <wps:cNvPr id="663" name="Dowolny kształt 663"/>
                        <wps:cNvSpPr/>
                        <wps:spPr>
                          <a:xfrm rot="17290933">
                            <a:off x="1224455" y="110358"/>
                            <a:ext cx="902335" cy="2950210"/>
                          </a:xfrm>
                          <a:custGeom>
                            <a:avLst/>
                            <a:gdLst>
                              <a:gd name="connsiteX0" fmla="*/ 0 w 2532254"/>
                              <a:gd name="connsiteY0" fmla="*/ 77967 h 2184368"/>
                              <a:gd name="connsiteX1" fmla="*/ 1143000 w 2532254"/>
                              <a:gd name="connsiteY1" fmla="*/ 87492 h 2184368"/>
                              <a:gd name="connsiteX2" fmla="*/ 504825 w 2532254"/>
                              <a:gd name="connsiteY2" fmla="*/ 963792 h 2184368"/>
                              <a:gd name="connsiteX3" fmla="*/ 1771650 w 2532254"/>
                              <a:gd name="connsiteY3" fmla="*/ 1020942 h 2184368"/>
                              <a:gd name="connsiteX4" fmla="*/ 1152525 w 2532254"/>
                              <a:gd name="connsiteY4" fmla="*/ 1754367 h 2184368"/>
                              <a:gd name="connsiteX5" fmla="*/ 2438400 w 2532254"/>
                              <a:gd name="connsiteY5" fmla="*/ 2163942 h 2184368"/>
                              <a:gd name="connsiteX6" fmla="*/ 2438400 w 2532254"/>
                              <a:gd name="connsiteY6" fmla="*/ 2125842 h 2184368"/>
                              <a:gd name="connsiteX7" fmla="*/ 2476500 w 2532254"/>
                              <a:gd name="connsiteY7" fmla="*/ 2154417 h 2184368"/>
                              <a:gd name="connsiteX0" fmla="*/ 0 w 2512300"/>
                              <a:gd name="connsiteY0" fmla="*/ 13093 h 2462529"/>
                              <a:gd name="connsiteX1" fmla="*/ 1123046 w 2512300"/>
                              <a:gd name="connsiteY1" fmla="*/ 365653 h 2462529"/>
                              <a:gd name="connsiteX2" fmla="*/ 484871 w 2512300"/>
                              <a:gd name="connsiteY2" fmla="*/ 1241953 h 2462529"/>
                              <a:gd name="connsiteX3" fmla="*/ 1751696 w 2512300"/>
                              <a:gd name="connsiteY3" fmla="*/ 1299103 h 2462529"/>
                              <a:gd name="connsiteX4" fmla="*/ 1132571 w 2512300"/>
                              <a:gd name="connsiteY4" fmla="*/ 2032528 h 2462529"/>
                              <a:gd name="connsiteX5" fmla="*/ 2418446 w 2512300"/>
                              <a:gd name="connsiteY5" fmla="*/ 2442103 h 2462529"/>
                              <a:gd name="connsiteX6" fmla="*/ 2418446 w 2512300"/>
                              <a:gd name="connsiteY6" fmla="*/ 2404003 h 2462529"/>
                              <a:gd name="connsiteX7" fmla="*/ 2456546 w 2512300"/>
                              <a:gd name="connsiteY7" fmla="*/ 2432578 h 2462529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751696 w 2512300"/>
                              <a:gd name="connsiteY3" fmla="*/ 1297859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648399 w 2512300"/>
                              <a:gd name="connsiteY3" fmla="*/ 1423271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5903 h 2465339"/>
                              <a:gd name="connsiteX1" fmla="*/ 1071946 w 2512300"/>
                              <a:gd name="connsiteY1" fmla="*/ 288379 h 2465339"/>
                              <a:gd name="connsiteX2" fmla="*/ 581637 w 2512300"/>
                              <a:gd name="connsiteY2" fmla="*/ 1058097 h 2465339"/>
                              <a:gd name="connsiteX3" fmla="*/ 1648399 w 2512300"/>
                              <a:gd name="connsiteY3" fmla="*/ 1427325 h 2465339"/>
                              <a:gd name="connsiteX4" fmla="*/ 1132571 w 2512300"/>
                              <a:gd name="connsiteY4" fmla="*/ 2035338 h 2465339"/>
                              <a:gd name="connsiteX5" fmla="*/ 2418446 w 2512300"/>
                              <a:gd name="connsiteY5" fmla="*/ 2444913 h 2465339"/>
                              <a:gd name="connsiteX6" fmla="*/ 2418446 w 2512300"/>
                              <a:gd name="connsiteY6" fmla="*/ 2406813 h 2465339"/>
                              <a:gd name="connsiteX7" fmla="*/ 2456546 w 2512300"/>
                              <a:gd name="connsiteY7" fmla="*/ 2435388 h 246533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23412"/>
                              <a:gd name="connsiteY0" fmla="*/ 49303 h 2592272"/>
                              <a:gd name="connsiteX1" fmla="*/ 1071946 w 2523412"/>
                              <a:gd name="connsiteY1" fmla="*/ 321779 h 2592272"/>
                              <a:gd name="connsiteX2" fmla="*/ 581637 w 2523412"/>
                              <a:gd name="connsiteY2" fmla="*/ 1091497 h 2592272"/>
                              <a:gd name="connsiteX3" fmla="*/ 1648399 w 2523412"/>
                              <a:gd name="connsiteY3" fmla="*/ 1460725 h 2592272"/>
                              <a:gd name="connsiteX4" fmla="*/ 1159567 w 2523412"/>
                              <a:gd name="connsiteY4" fmla="*/ 2267624 h 2592272"/>
                              <a:gd name="connsiteX5" fmla="*/ 2418446 w 2523412"/>
                              <a:gd name="connsiteY5" fmla="*/ 2478313 h 2592272"/>
                              <a:gd name="connsiteX6" fmla="*/ 2456546 w 2523412"/>
                              <a:gd name="connsiteY6" fmla="*/ 2468788 h 2592272"/>
                              <a:gd name="connsiteX0" fmla="*/ 0 w 2418446"/>
                              <a:gd name="connsiteY0" fmla="*/ 49303 h 2592272"/>
                              <a:gd name="connsiteX1" fmla="*/ 1071946 w 2418446"/>
                              <a:gd name="connsiteY1" fmla="*/ 321779 h 2592272"/>
                              <a:gd name="connsiteX2" fmla="*/ 581637 w 2418446"/>
                              <a:gd name="connsiteY2" fmla="*/ 1091497 h 2592272"/>
                              <a:gd name="connsiteX3" fmla="*/ 1648399 w 2418446"/>
                              <a:gd name="connsiteY3" fmla="*/ 1460725 h 2592272"/>
                              <a:gd name="connsiteX4" fmla="*/ 1159567 w 2418446"/>
                              <a:gd name="connsiteY4" fmla="*/ 2267624 h 2592272"/>
                              <a:gd name="connsiteX5" fmla="*/ 2418446 w 2418446"/>
                              <a:gd name="connsiteY5" fmla="*/ 2478313 h 2592272"/>
                              <a:gd name="connsiteX0" fmla="*/ 0 w 2418446"/>
                              <a:gd name="connsiteY0" fmla="*/ 15609 h 2558578"/>
                              <a:gd name="connsiteX1" fmla="*/ 1071946 w 2418446"/>
                              <a:gd name="connsiteY1" fmla="*/ 288085 h 2558578"/>
                              <a:gd name="connsiteX2" fmla="*/ 532287 w 2418446"/>
                              <a:gd name="connsiteY2" fmla="*/ 1029260 h 2558578"/>
                              <a:gd name="connsiteX3" fmla="*/ 1648399 w 2418446"/>
                              <a:gd name="connsiteY3" fmla="*/ 1427031 h 2558578"/>
                              <a:gd name="connsiteX4" fmla="*/ 1159567 w 2418446"/>
                              <a:gd name="connsiteY4" fmla="*/ 2233930 h 2558578"/>
                              <a:gd name="connsiteX5" fmla="*/ 2418446 w 2418446"/>
                              <a:gd name="connsiteY5" fmla="*/ 2444619 h 2558578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501876"/>
                              <a:gd name="connsiteX1" fmla="*/ 1090276 w 2418446"/>
                              <a:gd name="connsiteY1" fmla="*/ 238762 h 2501876"/>
                              <a:gd name="connsiteX2" fmla="*/ 532287 w 2418446"/>
                              <a:gd name="connsiteY2" fmla="*/ 1086517 h 2501876"/>
                              <a:gd name="connsiteX3" fmla="*/ 1736781 w 2418446"/>
                              <a:gd name="connsiteY3" fmla="*/ 1472395 h 2501876"/>
                              <a:gd name="connsiteX4" fmla="*/ 1159567 w 2418446"/>
                              <a:gd name="connsiteY4" fmla="*/ 2291187 h 2501876"/>
                              <a:gd name="connsiteX5" fmla="*/ 2418446 w 2418446"/>
                              <a:gd name="connsiteY5" fmla="*/ 2501876 h 2501876"/>
                              <a:gd name="connsiteX0" fmla="*/ 0 w 2418446"/>
                              <a:gd name="connsiteY0" fmla="*/ 72866 h 2539122"/>
                              <a:gd name="connsiteX1" fmla="*/ 1090276 w 2418446"/>
                              <a:gd name="connsiteY1" fmla="*/ 238762 h 2539122"/>
                              <a:gd name="connsiteX2" fmla="*/ 532287 w 2418446"/>
                              <a:gd name="connsiteY2" fmla="*/ 1086517 h 2539122"/>
                              <a:gd name="connsiteX3" fmla="*/ 1736781 w 2418446"/>
                              <a:gd name="connsiteY3" fmla="*/ 1472395 h 2539122"/>
                              <a:gd name="connsiteX4" fmla="*/ 1159567 w 2418446"/>
                              <a:gd name="connsiteY4" fmla="*/ 2291187 h 2539122"/>
                              <a:gd name="connsiteX5" fmla="*/ 2418446 w 2418446"/>
                              <a:gd name="connsiteY5" fmla="*/ 2501876 h 2539122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136780 h 2642907"/>
                              <a:gd name="connsiteX1" fmla="*/ 1621924 w 2418446"/>
                              <a:gd name="connsiteY1" fmla="*/ 186120 h 2642907"/>
                              <a:gd name="connsiteX2" fmla="*/ 532287 w 2418446"/>
                              <a:gd name="connsiteY2" fmla="*/ 1150431 h 2642907"/>
                              <a:gd name="connsiteX3" fmla="*/ 1736781 w 2418446"/>
                              <a:gd name="connsiteY3" fmla="*/ 1536309 h 2642907"/>
                              <a:gd name="connsiteX4" fmla="*/ 1159567 w 2418446"/>
                              <a:gd name="connsiteY4" fmla="*/ 2355101 h 2642907"/>
                              <a:gd name="connsiteX5" fmla="*/ 2418446 w 2418446"/>
                              <a:gd name="connsiteY5" fmla="*/ 2565790 h 2642907"/>
                              <a:gd name="connsiteX0" fmla="*/ 0 w 2418446"/>
                              <a:gd name="connsiteY0" fmla="*/ 136780 h 2565790"/>
                              <a:gd name="connsiteX1" fmla="*/ 1621924 w 2418446"/>
                              <a:gd name="connsiteY1" fmla="*/ 186120 h 2565790"/>
                              <a:gd name="connsiteX2" fmla="*/ 532287 w 2418446"/>
                              <a:gd name="connsiteY2" fmla="*/ 1150431 h 2565790"/>
                              <a:gd name="connsiteX3" fmla="*/ 2341367 w 2418446"/>
                              <a:gd name="connsiteY3" fmla="*/ 1400391 h 2565790"/>
                              <a:gd name="connsiteX4" fmla="*/ 1159567 w 2418446"/>
                              <a:gd name="connsiteY4" fmla="*/ 2355101 h 2565790"/>
                              <a:gd name="connsiteX5" fmla="*/ 2418446 w 2418446"/>
                              <a:gd name="connsiteY5" fmla="*/ 2565790 h 2565790"/>
                              <a:gd name="connsiteX0" fmla="*/ 0 w 2971892"/>
                              <a:gd name="connsiteY0" fmla="*/ 136780 h 2565578"/>
                              <a:gd name="connsiteX1" fmla="*/ 1621924 w 2971892"/>
                              <a:gd name="connsiteY1" fmla="*/ 186120 h 2565578"/>
                              <a:gd name="connsiteX2" fmla="*/ 532287 w 2971892"/>
                              <a:gd name="connsiteY2" fmla="*/ 1150431 h 2565578"/>
                              <a:gd name="connsiteX3" fmla="*/ 2341367 w 2971892"/>
                              <a:gd name="connsiteY3" fmla="*/ 1400391 h 2565578"/>
                              <a:gd name="connsiteX4" fmla="*/ 1159567 w 2971892"/>
                              <a:gd name="connsiteY4" fmla="*/ 2355101 h 2565578"/>
                              <a:gd name="connsiteX5" fmla="*/ 2971892 w 2971892"/>
                              <a:gd name="connsiteY5" fmla="*/ 2565578 h 2565578"/>
                              <a:gd name="connsiteX0" fmla="*/ 0 w 2971892"/>
                              <a:gd name="connsiteY0" fmla="*/ 136780 h 2803236"/>
                              <a:gd name="connsiteX1" fmla="*/ 1621924 w 2971892"/>
                              <a:gd name="connsiteY1" fmla="*/ 186120 h 2803236"/>
                              <a:gd name="connsiteX2" fmla="*/ 532287 w 2971892"/>
                              <a:gd name="connsiteY2" fmla="*/ 1150431 h 2803236"/>
                              <a:gd name="connsiteX3" fmla="*/ 2341367 w 2971892"/>
                              <a:gd name="connsiteY3" fmla="*/ 1400391 h 2803236"/>
                              <a:gd name="connsiteX4" fmla="*/ 1159567 w 2971892"/>
                              <a:gd name="connsiteY4" fmla="*/ 2355101 h 2803236"/>
                              <a:gd name="connsiteX5" fmla="*/ 2971892 w 2971892"/>
                              <a:gd name="connsiteY5" fmla="*/ 2565578 h 2803236"/>
                              <a:gd name="connsiteX0" fmla="*/ 0 w 2971892"/>
                              <a:gd name="connsiteY0" fmla="*/ 136780 h 2801082"/>
                              <a:gd name="connsiteX1" fmla="*/ 1621924 w 2971892"/>
                              <a:gd name="connsiteY1" fmla="*/ 186120 h 2801082"/>
                              <a:gd name="connsiteX2" fmla="*/ 532287 w 2971892"/>
                              <a:gd name="connsiteY2" fmla="*/ 1150431 h 2801082"/>
                              <a:gd name="connsiteX3" fmla="*/ 2341367 w 2971892"/>
                              <a:gd name="connsiteY3" fmla="*/ 1400391 h 2801082"/>
                              <a:gd name="connsiteX4" fmla="*/ 1166706 w 2971892"/>
                              <a:gd name="connsiteY4" fmla="*/ 2345655 h 2801082"/>
                              <a:gd name="connsiteX5" fmla="*/ 2971892 w 2971892"/>
                              <a:gd name="connsiteY5" fmla="*/ 2565578 h 2801082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192368 w 2971892"/>
                              <a:gd name="connsiteY4" fmla="*/ 2493867 h 2836799"/>
                              <a:gd name="connsiteX5" fmla="*/ 2971892 w 2971892"/>
                              <a:gd name="connsiteY5" fmla="*/ 2565578 h 2836799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927483 w 2971892"/>
                              <a:gd name="connsiteY4" fmla="*/ 1909814 h 2836799"/>
                              <a:gd name="connsiteX5" fmla="*/ 1192368 w 2971892"/>
                              <a:gd name="connsiteY5" fmla="*/ 2493867 h 2836799"/>
                              <a:gd name="connsiteX6" fmla="*/ 2971892 w 2971892"/>
                              <a:gd name="connsiteY6" fmla="*/ 2565578 h 2836799"/>
                              <a:gd name="connsiteX0" fmla="*/ 0 w 2971892"/>
                              <a:gd name="connsiteY0" fmla="*/ 136780 h 2815265"/>
                              <a:gd name="connsiteX1" fmla="*/ 1621924 w 2971892"/>
                              <a:gd name="connsiteY1" fmla="*/ 186120 h 2815265"/>
                              <a:gd name="connsiteX2" fmla="*/ 532287 w 2971892"/>
                              <a:gd name="connsiteY2" fmla="*/ 1150431 h 2815265"/>
                              <a:gd name="connsiteX3" fmla="*/ 2386913 w 2971892"/>
                              <a:gd name="connsiteY3" fmla="*/ 1469173 h 2815265"/>
                              <a:gd name="connsiteX4" fmla="*/ 2182186 w 2971892"/>
                              <a:gd name="connsiteY4" fmla="*/ 2020787 h 2815265"/>
                              <a:gd name="connsiteX5" fmla="*/ 1192368 w 2971892"/>
                              <a:gd name="connsiteY5" fmla="*/ 2493867 h 2815265"/>
                              <a:gd name="connsiteX6" fmla="*/ 2971892 w 2971892"/>
                              <a:gd name="connsiteY6" fmla="*/ 2565578 h 2815265"/>
                              <a:gd name="connsiteX0" fmla="*/ 0 w 2971892"/>
                              <a:gd name="connsiteY0" fmla="*/ 136780 h 2814194"/>
                              <a:gd name="connsiteX1" fmla="*/ 1621924 w 2971892"/>
                              <a:gd name="connsiteY1" fmla="*/ 186120 h 2814194"/>
                              <a:gd name="connsiteX2" fmla="*/ 532287 w 2971892"/>
                              <a:gd name="connsiteY2" fmla="*/ 1150431 h 2814194"/>
                              <a:gd name="connsiteX3" fmla="*/ 2386913 w 2971892"/>
                              <a:gd name="connsiteY3" fmla="*/ 1469173 h 2814194"/>
                              <a:gd name="connsiteX4" fmla="*/ 2443836 w 2971892"/>
                              <a:gd name="connsiteY4" fmla="*/ 2049963 h 2814194"/>
                              <a:gd name="connsiteX5" fmla="*/ 1192368 w 2971892"/>
                              <a:gd name="connsiteY5" fmla="*/ 2493867 h 2814194"/>
                              <a:gd name="connsiteX6" fmla="*/ 2971892 w 2971892"/>
                              <a:gd name="connsiteY6" fmla="*/ 2565578 h 2814194"/>
                              <a:gd name="connsiteX0" fmla="*/ 0 w 2971892"/>
                              <a:gd name="connsiteY0" fmla="*/ 136780 h 2760158"/>
                              <a:gd name="connsiteX1" fmla="*/ 1621924 w 2971892"/>
                              <a:gd name="connsiteY1" fmla="*/ 186120 h 2760158"/>
                              <a:gd name="connsiteX2" fmla="*/ 532287 w 2971892"/>
                              <a:gd name="connsiteY2" fmla="*/ 1150431 h 2760158"/>
                              <a:gd name="connsiteX3" fmla="*/ 2386913 w 2971892"/>
                              <a:gd name="connsiteY3" fmla="*/ 1469173 h 2760158"/>
                              <a:gd name="connsiteX4" fmla="*/ 2443836 w 2971892"/>
                              <a:gd name="connsiteY4" fmla="*/ 2049963 h 2760158"/>
                              <a:gd name="connsiteX5" fmla="*/ 1192368 w 2971892"/>
                              <a:gd name="connsiteY5" fmla="*/ 2493867 h 2760158"/>
                              <a:gd name="connsiteX6" fmla="*/ 1395995 w 2971892"/>
                              <a:gd name="connsiteY6" fmla="*/ 2759570 h 2760158"/>
                              <a:gd name="connsiteX7" fmla="*/ 2971892 w 2971892"/>
                              <a:gd name="connsiteY7" fmla="*/ 2565578 h 2760158"/>
                              <a:gd name="connsiteX0" fmla="*/ 0 w 2971892"/>
                              <a:gd name="connsiteY0" fmla="*/ 136780 h 3008625"/>
                              <a:gd name="connsiteX1" fmla="*/ 1621924 w 2971892"/>
                              <a:gd name="connsiteY1" fmla="*/ 186120 h 3008625"/>
                              <a:gd name="connsiteX2" fmla="*/ 532287 w 2971892"/>
                              <a:gd name="connsiteY2" fmla="*/ 1150431 h 3008625"/>
                              <a:gd name="connsiteX3" fmla="*/ 2386913 w 2971892"/>
                              <a:gd name="connsiteY3" fmla="*/ 1469173 h 3008625"/>
                              <a:gd name="connsiteX4" fmla="*/ 2443836 w 2971892"/>
                              <a:gd name="connsiteY4" fmla="*/ 2049963 h 3008625"/>
                              <a:gd name="connsiteX5" fmla="*/ 1192368 w 2971892"/>
                              <a:gd name="connsiteY5" fmla="*/ 2493867 h 3008625"/>
                              <a:gd name="connsiteX6" fmla="*/ 1482815 w 2971892"/>
                              <a:gd name="connsiteY6" fmla="*/ 3008377 h 3008625"/>
                              <a:gd name="connsiteX7" fmla="*/ 2971892 w 2971892"/>
                              <a:gd name="connsiteY7" fmla="*/ 2565578 h 3008625"/>
                              <a:gd name="connsiteX0" fmla="*/ 0 w 3033337"/>
                              <a:gd name="connsiteY0" fmla="*/ 136780 h 3009565"/>
                              <a:gd name="connsiteX1" fmla="*/ 1621924 w 3033337"/>
                              <a:gd name="connsiteY1" fmla="*/ 186120 h 3009565"/>
                              <a:gd name="connsiteX2" fmla="*/ 532287 w 3033337"/>
                              <a:gd name="connsiteY2" fmla="*/ 1150431 h 3009565"/>
                              <a:gd name="connsiteX3" fmla="*/ 2386913 w 3033337"/>
                              <a:gd name="connsiteY3" fmla="*/ 1469173 h 3009565"/>
                              <a:gd name="connsiteX4" fmla="*/ 2443836 w 3033337"/>
                              <a:gd name="connsiteY4" fmla="*/ 2049963 h 3009565"/>
                              <a:gd name="connsiteX5" fmla="*/ 1192368 w 3033337"/>
                              <a:gd name="connsiteY5" fmla="*/ 2493867 h 3009565"/>
                              <a:gd name="connsiteX6" fmla="*/ 1482815 w 3033337"/>
                              <a:gd name="connsiteY6" fmla="*/ 3008377 h 3009565"/>
                              <a:gd name="connsiteX7" fmla="*/ 3033336 w 3033337"/>
                              <a:gd name="connsiteY7" fmla="*/ 2906624 h 3009565"/>
                              <a:gd name="connsiteX0" fmla="*/ 0 w 3033336"/>
                              <a:gd name="connsiteY0" fmla="*/ 136780 h 3136787"/>
                              <a:gd name="connsiteX1" fmla="*/ 1621924 w 3033336"/>
                              <a:gd name="connsiteY1" fmla="*/ 186120 h 3136787"/>
                              <a:gd name="connsiteX2" fmla="*/ 532287 w 3033336"/>
                              <a:gd name="connsiteY2" fmla="*/ 1150431 h 3136787"/>
                              <a:gd name="connsiteX3" fmla="*/ 2386913 w 3033336"/>
                              <a:gd name="connsiteY3" fmla="*/ 1469173 h 3136787"/>
                              <a:gd name="connsiteX4" fmla="*/ 2443836 w 3033336"/>
                              <a:gd name="connsiteY4" fmla="*/ 2049963 h 3136787"/>
                              <a:gd name="connsiteX5" fmla="*/ 1192368 w 3033336"/>
                              <a:gd name="connsiteY5" fmla="*/ 2493867 h 3136787"/>
                              <a:gd name="connsiteX6" fmla="*/ 1616295 w 3033336"/>
                              <a:gd name="connsiteY6" fmla="*/ 3136295 h 3136787"/>
                              <a:gd name="connsiteX7" fmla="*/ 3033336 w 3033336"/>
                              <a:gd name="connsiteY7" fmla="*/ 2906624 h 3136787"/>
                              <a:gd name="connsiteX0" fmla="*/ 0 w 2609511"/>
                              <a:gd name="connsiteY0" fmla="*/ 136780 h 3137909"/>
                              <a:gd name="connsiteX1" fmla="*/ 1621924 w 2609511"/>
                              <a:gd name="connsiteY1" fmla="*/ 186120 h 3137909"/>
                              <a:gd name="connsiteX2" fmla="*/ 532287 w 2609511"/>
                              <a:gd name="connsiteY2" fmla="*/ 1150431 h 3137909"/>
                              <a:gd name="connsiteX3" fmla="*/ 2386913 w 2609511"/>
                              <a:gd name="connsiteY3" fmla="*/ 1469173 h 3137909"/>
                              <a:gd name="connsiteX4" fmla="*/ 2443836 w 2609511"/>
                              <a:gd name="connsiteY4" fmla="*/ 2049963 h 3137909"/>
                              <a:gd name="connsiteX5" fmla="*/ 1192368 w 2609511"/>
                              <a:gd name="connsiteY5" fmla="*/ 2493867 h 3137909"/>
                              <a:gd name="connsiteX6" fmla="*/ 1616295 w 2609511"/>
                              <a:gd name="connsiteY6" fmla="*/ 3136295 h 3137909"/>
                              <a:gd name="connsiteX7" fmla="*/ 2413054 w 2609511"/>
                              <a:gd name="connsiteY7" fmla="*/ 3058652 h 3137909"/>
                              <a:gd name="connsiteX0" fmla="*/ 0 w 2494147"/>
                              <a:gd name="connsiteY0" fmla="*/ 136780 h 3137909"/>
                              <a:gd name="connsiteX1" fmla="*/ 1621924 w 2494147"/>
                              <a:gd name="connsiteY1" fmla="*/ 186120 h 3137909"/>
                              <a:gd name="connsiteX2" fmla="*/ 532287 w 2494147"/>
                              <a:gd name="connsiteY2" fmla="*/ 1150431 h 3137909"/>
                              <a:gd name="connsiteX3" fmla="*/ 1889620 w 2494147"/>
                              <a:gd name="connsiteY3" fmla="*/ 1511830 h 3137909"/>
                              <a:gd name="connsiteX4" fmla="*/ 2443836 w 2494147"/>
                              <a:gd name="connsiteY4" fmla="*/ 2049963 h 3137909"/>
                              <a:gd name="connsiteX5" fmla="*/ 1192368 w 2494147"/>
                              <a:gd name="connsiteY5" fmla="*/ 2493867 h 3137909"/>
                              <a:gd name="connsiteX6" fmla="*/ 1616295 w 2494147"/>
                              <a:gd name="connsiteY6" fmla="*/ 3136295 h 3137909"/>
                              <a:gd name="connsiteX7" fmla="*/ 2413054 w 2494147"/>
                              <a:gd name="connsiteY7" fmla="*/ 3058652 h 3137909"/>
                              <a:gd name="connsiteX0" fmla="*/ 0 w 2413055"/>
                              <a:gd name="connsiteY0" fmla="*/ 136780 h 3137909"/>
                              <a:gd name="connsiteX1" fmla="*/ 1621924 w 2413055"/>
                              <a:gd name="connsiteY1" fmla="*/ 186120 h 3137909"/>
                              <a:gd name="connsiteX2" fmla="*/ 532287 w 2413055"/>
                              <a:gd name="connsiteY2" fmla="*/ 1150431 h 3137909"/>
                              <a:gd name="connsiteX3" fmla="*/ 1889620 w 2413055"/>
                              <a:gd name="connsiteY3" fmla="*/ 1511830 h 3137909"/>
                              <a:gd name="connsiteX4" fmla="*/ 2119482 w 2413055"/>
                              <a:gd name="connsiteY4" fmla="*/ 2037110 h 3137909"/>
                              <a:gd name="connsiteX5" fmla="*/ 1192368 w 2413055"/>
                              <a:gd name="connsiteY5" fmla="*/ 2493867 h 3137909"/>
                              <a:gd name="connsiteX6" fmla="*/ 1616295 w 2413055"/>
                              <a:gd name="connsiteY6" fmla="*/ 3136295 h 3137909"/>
                              <a:gd name="connsiteX7" fmla="*/ 2413054 w 2413055"/>
                              <a:gd name="connsiteY7" fmla="*/ 3058652 h 3137909"/>
                              <a:gd name="connsiteX0" fmla="*/ 0 w 2413054"/>
                              <a:gd name="connsiteY0" fmla="*/ 136780 h 3137909"/>
                              <a:gd name="connsiteX1" fmla="*/ 1621924 w 2413054"/>
                              <a:gd name="connsiteY1" fmla="*/ 186120 h 3137909"/>
                              <a:gd name="connsiteX2" fmla="*/ 532287 w 2413054"/>
                              <a:gd name="connsiteY2" fmla="*/ 1150431 h 3137909"/>
                              <a:gd name="connsiteX3" fmla="*/ 1877464 w 2413054"/>
                              <a:gd name="connsiteY3" fmla="*/ 1511070 h 3137909"/>
                              <a:gd name="connsiteX4" fmla="*/ 2119482 w 2413054"/>
                              <a:gd name="connsiteY4" fmla="*/ 2037110 h 3137909"/>
                              <a:gd name="connsiteX5" fmla="*/ 1192368 w 2413054"/>
                              <a:gd name="connsiteY5" fmla="*/ 2493867 h 3137909"/>
                              <a:gd name="connsiteX6" fmla="*/ 1616295 w 2413054"/>
                              <a:gd name="connsiteY6" fmla="*/ 3136295 h 3137909"/>
                              <a:gd name="connsiteX7" fmla="*/ 2413054 w 2413054"/>
                              <a:gd name="connsiteY7" fmla="*/ 3058652 h 3137909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622934 w 2413054"/>
                              <a:gd name="connsiteY2" fmla="*/ 1300278 h 3079180"/>
                              <a:gd name="connsiteX3" fmla="*/ 1877464 w 2413054"/>
                              <a:gd name="connsiteY3" fmla="*/ 1452341 h 3079180"/>
                              <a:gd name="connsiteX4" fmla="*/ 2119482 w 2413054"/>
                              <a:gd name="connsiteY4" fmla="*/ 1978381 h 3079180"/>
                              <a:gd name="connsiteX5" fmla="*/ 1192368 w 2413054"/>
                              <a:gd name="connsiteY5" fmla="*/ 2435138 h 3079180"/>
                              <a:gd name="connsiteX6" fmla="*/ 1616295 w 2413054"/>
                              <a:gd name="connsiteY6" fmla="*/ 3077566 h 3079180"/>
                              <a:gd name="connsiteX7" fmla="*/ 2413054 w 2413054"/>
                              <a:gd name="connsiteY7" fmla="*/ 2999923 h 3079180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992186 w 2413054"/>
                              <a:gd name="connsiteY2" fmla="*/ 859353 h 3079180"/>
                              <a:gd name="connsiteX3" fmla="*/ 622934 w 2413054"/>
                              <a:gd name="connsiteY3" fmla="*/ 1300278 h 3079180"/>
                              <a:gd name="connsiteX4" fmla="*/ 1877464 w 2413054"/>
                              <a:gd name="connsiteY4" fmla="*/ 1452341 h 3079180"/>
                              <a:gd name="connsiteX5" fmla="*/ 2119482 w 2413054"/>
                              <a:gd name="connsiteY5" fmla="*/ 1978381 h 3079180"/>
                              <a:gd name="connsiteX6" fmla="*/ 1192368 w 2413054"/>
                              <a:gd name="connsiteY6" fmla="*/ 2435138 h 3079180"/>
                              <a:gd name="connsiteX7" fmla="*/ 1616295 w 2413054"/>
                              <a:gd name="connsiteY7" fmla="*/ 3077566 h 3079180"/>
                              <a:gd name="connsiteX8" fmla="*/ 2413054 w 2413054"/>
                              <a:gd name="connsiteY8" fmla="*/ 2999923 h 3079180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578485 w 2413054"/>
                              <a:gd name="connsiteY2" fmla="*/ 778283 h 3049057"/>
                              <a:gd name="connsiteX3" fmla="*/ 622934 w 2413054"/>
                              <a:gd name="connsiteY3" fmla="*/ 1270155 h 3049057"/>
                              <a:gd name="connsiteX4" fmla="*/ 1877464 w 2413054"/>
                              <a:gd name="connsiteY4" fmla="*/ 1422218 h 3049057"/>
                              <a:gd name="connsiteX5" fmla="*/ 2119482 w 2413054"/>
                              <a:gd name="connsiteY5" fmla="*/ 1948258 h 3049057"/>
                              <a:gd name="connsiteX6" fmla="*/ 1192368 w 2413054"/>
                              <a:gd name="connsiteY6" fmla="*/ 2405015 h 3049057"/>
                              <a:gd name="connsiteX7" fmla="*/ 1616295 w 2413054"/>
                              <a:gd name="connsiteY7" fmla="*/ 3047443 h 3049057"/>
                              <a:gd name="connsiteX8" fmla="*/ 2413054 w 2413054"/>
                              <a:gd name="connsiteY8" fmla="*/ 2969800 h 3049057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1331387 w 2413054"/>
                              <a:gd name="connsiteY2" fmla="*/ 336278 h 3049057"/>
                              <a:gd name="connsiteX3" fmla="*/ 578485 w 2413054"/>
                              <a:gd name="connsiteY3" fmla="*/ 778283 h 3049057"/>
                              <a:gd name="connsiteX4" fmla="*/ 622934 w 2413054"/>
                              <a:gd name="connsiteY4" fmla="*/ 1270155 h 3049057"/>
                              <a:gd name="connsiteX5" fmla="*/ 1877464 w 2413054"/>
                              <a:gd name="connsiteY5" fmla="*/ 1422218 h 3049057"/>
                              <a:gd name="connsiteX6" fmla="*/ 2119482 w 2413054"/>
                              <a:gd name="connsiteY6" fmla="*/ 1948258 h 3049057"/>
                              <a:gd name="connsiteX7" fmla="*/ 1192368 w 2413054"/>
                              <a:gd name="connsiteY7" fmla="*/ 2405015 h 3049057"/>
                              <a:gd name="connsiteX8" fmla="*/ 1616295 w 2413054"/>
                              <a:gd name="connsiteY8" fmla="*/ 3047443 h 3049057"/>
                              <a:gd name="connsiteX9" fmla="*/ 2413054 w 2413054"/>
                              <a:gd name="connsiteY9" fmla="*/ 2969800 h 3049057"/>
                              <a:gd name="connsiteX0" fmla="*/ 0 w 2413054"/>
                              <a:gd name="connsiteY0" fmla="*/ 32869 h 3033998"/>
                              <a:gd name="connsiteX1" fmla="*/ 1621924 w 2413054"/>
                              <a:gd name="connsiteY1" fmla="*/ 82209 h 3033998"/>
                              <a:gd name="connsiteX2" fmla="*/ 1517800 w 2413054"/>
                              <a:gd name="connsiteY2" fmla="*/ 436958 h 3033998"/>
                              <a:gd name="connsiteX3" fmla="*/ 578485 w 2413054"/>
                              <a:gd name="connsiteY3" fmla="*/ 763224 h 3033998"/>
                              <a:gd name="connsiteX4" fmla="*/ 622934 w 2413054"/>
                              <a:gd name="connsiteY4" fmla="*/ 1255096 h 3033998"/>
                              <a:gd name="connsiteX5" fmla="*/ 1877464 w 2413054"/>
                              <a:gd name="connsiteY5" fmla="*/ 1407159 h 3033998"/>
                              <a:gd name="connsiteX6" fmla="*/ 2119482 w 2413054"/>
                              <a:gd name="connsiteY6" fmla="*/ 1933199 h 3033998"/>
                              <a:gd name="connsiteX7" fmla="*/ 1192368 w 2413054"/>
                              <a:gd name="connsiteY7" fmla="*/ 2389956 h 3033998"/>
                              <a:gd name="connsiteX8" fmla="*/ 1616295 w 2413054"/>
                              <a:gd name="connsiteY8" fmla="*/ 3032384 h 3033998"/>
                              <a:gd name="connsiteX9" fmla="*/ 2413054 w 2413054"/>
                              <a:gd name="connsiteY9" fmla="*/ 2954741 h 3033998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578485 w 2413054"/>
                              <a:gd name="connsiteY3" fmla="*/ 88541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472150 w 2413054"/>
                              <a:gd name="connsiteY3" fmla="*/ 90877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294437 w 2006882"/>
                              <a:gd name="connsiteY0" fmla="*/ 23334 h 3301035"/>
                              <a:gd name="connsiteX1" fmla="*/ 959449 w 2006882"/>
                              <a:gd name="connsiteY1" fmla="*/ 163152 h 3301035"/>
                              <a:gd name="connsiteX2" fmla="*/ 1111628 w 2006882"/>
                              <a:gd name="connsiteY2" fmla="*/ 703995 h 3301035"/>
                              <a:gd name="connsiteX3" fmla="*/ 65978 w 2006882"/>
                              <a:gd name="connsiteY3" fmla="*/ 1053621 h 3301035"/>
                              <a:gd name="connsiteX4" fmla="*/ 216762 w 2006882"/>
                              <a:gd name="connsiteY4" fmla="*/ 1522133 h 3301035"/>
                              <a:gd name="connsiteX5" fmla="*/ 1471292 w 2006882"/>
                              <a:gd name="connsiteY5" fmla="*/ 1674196 h 3301035"/>
                              <a:gd name="connsiteX6" fmla="*/ 1713310 w 2006882"/>
                              <a:gd name="connsiteY6" fmla="*/ 2200236 h 3301035"/>
                              <a:gd name="connsiteX7" fmla="*/ 786196 w 2006882"/>
                              <a:gd name="connsiteY7" fmla="*/ 2656993 h 3301035"/>
                              <a:gd name="connsiteX8" fmla="*/ 1210123 w 2006882"/>
                              <a:gd name="connsiteY8" fmla="*/ 3299421 h 3301035"/>
                              <a:gd name="connsiteX9" fmla="*/ 2006882 w 2006882"/>
                              <a:gd name="connsiteY9" fmla="*/ 3221778 h 3301035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115733 w 1828178"/>
                              <a:gd name="connsiteY0" fmla="*/ 20395 h 3298096"/>
                              <a:gd name="connsiteX1" fmla="*/ 851392 w 1828178"/>
                              <a:gd name="connsiteY1" fmla="*/ 184096 h 3298096"/>
                              <a:gd name="connsiteX2" fmla="*/ 932924 w 1828178"/>
                              <a:gd name="connsiteY2" fmla="*/ 701056 h 3298096"/>
                              <a:gd name="connsiteX3" fmla="*/ 362244 w 1828178"/>
                              <a:gd name="connsiteY3" fmla="*/ 1010107 h 3298096"/>
                              <a:gd name="connsiteX4" fmla="*/ 38058 w 1828178"/>
                              <a:gd name="connsiteY4" fmla="*/ 1519194 h 3298096"/>
                              <a:gd name="connsiteX5" fmla="*/ 1292588 w 1828178"/>
                              <a:gd name="connsiteY5" fmla="*/ 1671257 h 3298096"/>
                              <a:gd name="connsiteX6" fmla="*/ 1534606 w 1828178"/>
                              <a:gd name="connsiteY6" fmla="*/ 2197297 h 3298096"/>
                              <a:gd name="connsiteX7" fmla="*/ 607492 w 1828178"/>
                              <a:gd name="connsiteY7" fmla="*/ 2654054 h 3298096"/>
                              <a:gd name="connsiteX8" fmla="*/ 1031419 w 1828178"/>
                              <a:gd name="connsiteY8" fmla="*/ 3296482 h 3298096"/>
                              <a:gd name="connsiteX9" fmla="*/ 1828178 w 1828178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176855 w 1712445"/>
                              <a:gd name="connsiteY5" fmla="*/ 1671257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380612 w 1712445"/>
                              <a:gd name="connsiteY5" fmla="*/ 1798138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95191"/>
                              <a:gd name="connsiteY0" fmla="*/ 20395 h 3298096"/>
                              <a:gd name="connsiteX1" fmla="*/ 735659 w 1795191"/>
                              <a:gd name="connsiteY1" fmla="*/ 184096 h 3298096"/>
                              <a:gd name="connsiteX2" fmla="*/ 817191 w 1795191"/>
                              <a:gd name="connsiteY2" fmla="*/ 701056 h 3298096"/>
                              <a:gd name="connsiteX3" fmla="*/ 246511 w 1795191"/>
                              <a:gd name="connsiteY3" fmla="*/ 1010107 h 3298096"/>
                              <a:gd name="connsiteX4" fmla="*/ 198611 w 1795191"/>
                              <a:gd name="connsiteY4" fmla="*/ 1505803 h 3298096"/>
                              <a:gd name="connsiteX5" fmla="*/ 1380612 w 1795191"/>
                              <a:gd name="connsiteY5" fmla="*/ 1798138 h 3298096"/>
                              <a:gd name="connsiteX6" fmla="*/ 1418873 w 1795191"/>
                              <a:gd name="connsiteY6" fmla="*/ 2197297 h 3298096"/>
                              <a:gd name="connsiteX7" fmla="*/ 491759 w 1795191"/>
                              <a:gd name="connsiteY7" fmla="*/ 2654054 h 3298096"/>
                              <a:gd name="connsiteX8" fmla="*/ 915686 w 1795191"/>
                              <a:gd name="connsiteY8" fmla="*/ 3296482 h 3298096"/>
                              <a:gd name="connsiteX9" fmla="*/ 1712445 w 1795191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8583"/>
                              <a:gd name="connsiteY0" fmla="*/ 20395 h 3298096"/>
                              <a:gd name="connsiteX1" fmla="*/ 735659 w 1748583"/>
                              <a:gd name="connsiteY1" fmla="*/ 184096 h 3298096"/>
                              <a:gd name="connsiteX2" fmla="*/ 817191 w 1748583"/>
                              <a:gd name="connsiteY2" fmla="*/ 701056 h 3298096"/>
                              <a:gd name="connsiteX3" fmla="*/ 246511 w 1748583"/>
                              <a:gd name="connsiteY3" fmla="*/ 1010107 h 3298096"/>
                              <a:gd name="connsiteX4" fmla="*/ 198611 w 1748583"/>
                              <a:gd name="connsiteY4" fmla="*/ 1505803 h 3298096"/>
                              <a:gd name="connsiteX5" fmla="*/ 1380612 w 1748583"/>
                              <a:gd name="connsiteY5" fmla="*/ 1798138 h 3298096"/>
                              <a:gd name="connsiteX6" fmla="*/ 1676107 w 1748583"/>
                              <a:gd name="connsiteY6" fmla="*/ 2385087 h 3298096"/>
                              <a:gd name="connsiteX7" fmla="*/ 1061148 w 1748583"/>
                              <a:gd name="connsiteY7" fmla="*/ 2781210 h 3298096"/>
                              <a:gd name="connsiteX8" fmla="*/ 915686 w 1748583"/>
                              <a:gd name="connsiteY8" fmla="*/ 3296482 h 3298096"/>
                              <a:gd name="connsiteX9" fmla="*/ 1712445 w 1748583"/>
                              <a:gd name="connsiteY9" fmla="*/ 3218839 h 3298096"/>
                              <a:gd name="connsiteX0" fmla="*/ 0 w 1714822"/>
                              <a:gd name="connsiteY0" fmla="*/ 20395 h 3298096"/>
                              <a:gd name="connsiteX1" fmla="*/ 735659 w 1714822"/>
                              <a:gd name="connsiteY1" fmla="*/ 184096 h 3298096"/>
                              <a:gd name="connsiteX2" fmla="*/ 817191 w 1714822"/>
                              <a:gd name="connsiteY2" fmla="*/ 701056 h 3298096"/>
                              <a:gd name="connsiteX3" fmla="*/ 246511 w 1714822"/>
                              <a:gd name="connsiteY3" fmla="*/ 1010107 h 3298096"/>
                              <a:gd name="connsiteX4" fmla="*/ 198611 w 1714822"/>
                              <a:gd name="connsiteY4" fmla="*/ 1505803 h 3298096"/>
                              <a:gd name="connsiteX5" fmla="*/ 1380612 w 1714822"/>
                              <a:gd name="connsiteY5" fmla="*/ 1798138 h 3298096"/>
                              <a:gd name="connsiteX6" fmla="*/ 1676107 w 1714822"/>
                              <a:gd name="connsiteY6" fmla="*/ 2385087 h 3298096"/>
                              <a:gd name="connsiteX7" fmla="*/ 1061148 w 1714822"/>
                              <a:gd name="connsiteY7" fmla="*/ 2781210 h 3298096"/>
                              <a:gd name="connsiteX8" fmla="*/ 915686 w 1714822"/>
                              <a:gd name="connsiteY8" fmla="*/ 3296482 h 3298096"/>
                              <a:gd name="connsiteX9" fmla="*/ 1712445 w 1714822"/>
                              <a:gd name="connsiteY9" fmla="*/ 3218839 h 3298096"/>
                              <a:gd name="connsiteX0" fmla="*/ 0 w 1714821"/>
                              <a:gd name="connsiteY0" fmla="*/ 20395 h 3357302"/>
                              <a:gd name="connsiteX1" fmla="*/ 735659 w 1714821"/>
                              <a:gd name="connsiteY1" fmla="*/ 184096 h 3357302"/>
                              <a:gd name="connsiteX2" fmla="*/ 817191 w 1714821"/>
                              <a:gd name="connsiteY2" fmla="*/ 701056 h 3357302"/>
                              <a:gd name="connsiteX3" fmla="*/ 246511 w 1714821"/>
                              <a:gd name="connsiteY3" fmla="*/ 1010107 h 3357302"/>
                              <a:gd name="connsiteX4" fmla="*/ 198611 w 1714821"/>
                              <a:gd name="connsiteY4" fmla="*/ 1505803 h 3357302"/>
                              <a:gd name="connsiteX5" fmla="*/ 1380612 w 1714821"/>
                              <a:gd name="connsiteY5" fmla="*/ 1798138 h 3357302"/>
                              <a:gd name="connsiteX6" fmla="*/ 1676107 w 1714821"/>
                              <a:gd name="connsiteY6" fmla="*/ 2385087 h 3357302"/>
                              <a:gd name="connsiteX7" fmla="*/ 1061148 w 1714821"/>
                              <a:gd name="connsiteY7" fmla="*/ 2781210 h 3357302"/>
                              <a:gd name="connsiteX8" fmla="*/ 1180882 w 1714821"/>
                              <a:gd name="connsiteY8" fmla="*/ 3356451 h 3357302"/>
                              <a:gd name="connsiteX9" fmla="*/ 1712445 w 1714821"/>
                              <a:gd name="connsiteY9" fmla="*/ 3218839 h 3357302"/>
                              <a:gd name="connsiteX0" fmla="*/ 0 w 1721967"/>
                              <a:gd name="connsiteY0" fmla="*/ 20395 h 3506322"/>
                              <a:gd name="connsiteX1" fmla="*/ 735659 w 1721967"/>
                              <a:gd name="connsiteY1" fmla="*/ 184096 h 3506322"/>
                              <a:gd name="connsiteX2" fmla="*/ 817191 w 1721967"/>
                              <a:gd name="connsiteY2" fmla="*/ 701056 h 3506322"/>
                              <a:gd name="connsiteX3" fmla="*/ 246511 w 1721967"/>
                              <a:gd name="connsiteY3" fmla="*/ 1010107 h 3506322"/>
                              <a:gd name="connsiteX4" fmla="*/ 198611 w 1721967"/>
                              <a:gd name="connsiteY4" fmla="*/ 1505803 h 3506322"/>
                              <a:gd name="connsiteX5" fmla="*/ 1380612 w 1721967"/>
                              <a:gd name="connsiteY5" fmla="*/ 1798138 h 3506322"/>
                              <a:gd name="connsiteX6" fmla="*/ 1676107 w 1721967"/>
                              <a:gd name="connsiteY6" fmla="*/ 2385087 h 3506322"/>
                              <a:gd name="connsiteX7" fmla="*/ 1061148 w 1721967"/>
                              <a:gd name="connsiteY7" fmla="*/ 2781210 h 3506322"/>
                              <a:gd name="connsiteX8" fmla="*/ 1180882 w 1721967"/>
                              <a:gd name="connsiteY8" fmla="*/ 3356451 h 3506322"/>
                              <a:gd name="connsiteX9" fmla="*/ 1721968 w 1721967"/>
                              <a:gd name="connsiteY9" fmla="*/ 3502156 h 3506322"/>
                              <a:gd name="connsiteX0" fmla="*/ 0 w 1916606"/>
                              <a:gd name="connsiteY0" fmla="*/ 20395 h 3512491"/>
                              <a:gd name="connsiteX1" fmla="*/ 735659 w 1916606"/>
                              <a:gd name="connsiteY1" fmla="*/ 184096 h 3512491"/>
                              <a:gd name="connsiteX2" fmla="*/ 817191 w 1916606"/>
                              <a:gd name="connsiteY2" fmla="*/ 701056 h 3512491"/>
                              <a:gd name="connsiteX3" fmla="*/ 246511 w 1916606"/>
                              <a:gd name="connsiteY3" fmla="*/ 1010107 h 3512491"/>
                              <a:gd name="connsiteX4" fmla="*/ 198611 w 1916606"/>
                              <a:gd name="connsiteY4" fmla="*/ 1505803 h 3512491"/>
                              <a:gd name="connsiteX5" fmla="*/ 1380612 w 1916606"/>
                              <a:gd name="connsiteY5" fmla="*/ 1798138 h 3512491"/>
                              <a:gd name="connsiteX6" fmla="*/ 1676107 w 1916606"/>
                              <a:gd name="connsiteY6" fmla="*/ 2385087 h 3512491"/>
                              <a:gd name="connsiteX7" fmla="*/ 1061148 w 1916606"/>
                              <a:gd name="connsiteY7" fmla="*/ 2781210 h 3512491"/>
                              <a:gd name="connsiteX8" fmla="*/ 1180882 w 1916606"/>
                              <a:gd name="connsiteY8" fmla="*/ 3356451 h 3512491"/>
                              <a:gd name="connsiteX9" fmla="*/ 1721968 w 1916606"/>
                              <a:gd name="connsiteY9" fmla="*/ 3502156 h 3512491"/>
                              <a:gd name="connsiteX0" fmla="*/ 0 w 1714821"/>
                              <a:gd name="connsiteY0" fmla="*/ 20395 h 3356451"/>
                              <a:gd name="connsiteX1" fmla="*/ 735659 w 1714821"/>
                              <a:gd name="connsiteY1" fmla="*/ 184096 h 3356451"/>
                              <a:gd name="connsiteX2" fmla="*/ 817191 w 1714821"/>
                              <a:gd name="connsiteY2" fmla="*/ 701056 h 3356451"/>
                              <a:gd name="connsiteX3" fmla="*/ 246511 w 1714821"/>
                              <a:gd name="connsiteY3" fmla="*/ 1010107 h 3356451"/>
                              <a:gd name="connsiteX4" fmla="*/ 198611 w 1714821"/>
                              <a:gd name="connsiteY4" fmla="*/ 1505803 h 3356451"/>
                              <a:gd name="connsiteX5" fmla="*/ 1380612 w 1714821"/>
                              <a:gd name="connsiteY5" fmla="*/ 1798138 h 3356451"/>
                              <a:gd name="connsiteX6" fmla="*/ 1676107 w 1714821"/>
                              <a:gd name="connsiteY6" fmla="*/ 2385087 h 3356451"/>
                              <a:gd name="connsiteX7" fmla="*/ 1061148 w 1714821"/>
                              <a:gd name="connsiteY7" fmla="*/ 2781210 h 3356451"/>
                              <a:gd name="connsiteX8" fmla="*/ 1180882 w 1714821"/>
                              <a:gd name="connsiteY8" fmla="*/ 3356451 h 3356451"/>
                              <a:gd name="connsiteX0" fmla="*/ 0 w 1714821"/>
                              <a:gd name="connsiteY0" fmla="*/ 20395 h 3356348"/>
                              <a:gd name="connsiteX1" fmla="*/ 735659 w 1714821"/>
                              <a:gd name="connsiteY1" fmla="*/ 184096 h 3356348"/>
                              <a:gd name="connsiteX2" fmla="*/ 817191 w 1714821"/>
                              <a:gd name="connsiteY2" fmla="*/ 701056 h 3356348"/>
                              <a:gd name="connsiteX3" fmla="*/ 246511 w 1714821"/>
                              <a:gd name="connsiteY3" fmla="*/ 1010107 h 3356348"/>
                              <a:gd name="connsiteX4" fmla="*/ 198611 w 1714821"/>
                              <a:gd name="connsiteY4" fmla="*/ 1505803 h 3356348"/>
                              <a:gd name="connsiteX5" fmla="*/ 1380612 w 1714821"/>
                              <a:gd name="connsiteY5" fmla="*/ 1798138 h 3356348"/>
                              <a:gd name="connsiteX6" fmla="*/ 1676107 w 1714821"/>
                              <a:gd name="connsiteY6" fmla="*/ 2385087 h 3356348"/>
                              <a:gd name="connsiteX7" fmla="*/ 1061148 w 1714821"/>
                              <a:gd name="connsiteY7" fmla="*/ 2781210 h 3356348"/>
                              <a:gd name="connsiteX8" fmla="*/ 1145455 w 1714821"/>
                              <a:gd name="connsiteY8" fmla="*/ 3356348 h 3356348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610161 w 1714821"/>
                              <a:gd name="connsiteY8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229573 w 1714821"/>
                              <a:gd name="connsiteY8" fmla="*/ 3208254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14821" h="3534126">
                                <a:moveTo>
                                  <a:pt x="0" y="20395"/>
                                </a:moveTo>
                                <a:cubicBezTo>
                                  <a:pt x="529431" y="-48662"/>
                                  <a:pt x="599461" y="70652"/>
                                  <a:pt x="735659" y="184096"/>
                                </a:cubicBezTo>
                                <a:cubicBezTo>
                                  <a:pt x="871858" y="297540"/>
                                  <a:pt x="991097" y="587554"/>
                                  <a:pt x="817191" y="701056"/>
                                </a:cubicBezTo>
                                <a:cubicBezTo>
                                  <a:pt x="653921" y="812221"/>
                                  <a:pt x="364586" y="854461"/>
                                  <a:pt x="246511" y="1010107"/>
                                </a:cubicBezTo>
                                <a:cubicBezTo>
                                  <a:pt x="128436" y="1165753"/>
                                  <a:pt x="-34745" y="1116277"/>
                                  <a:pt x="198611" y="1505803"/>
                                </a:cubicBezTo>
                                <a:cubicBezTo>
                                  <a:pt x="431967" y="1895329"/>
                                  <a:pt x="1134363" y="1651591"/>
                                  <a:pt x="1380612" y="1798138"/>
                                </a:cubicBezTo>
                                <a:cubicBezTo>
                                  <a:pt x="1626861" y="1944685"/>
                                  <a:pt x="1794197" y="2145409"/>
                                  <a:pt x="1676107" y="2385087"/>
                                </a:cubicBezTo>
                                <a:cubicBezTo>
                                  <a:pt x="1547849" y="2556079"/>
                                  <a:pt x="1162232" y="2630282"/>
                                  <a:pt x="1061148" y="2781210"/>
                                </a:cubicBezTo>
                                <a:cubicBezTo>
                                  <a:pt x="960064" y="2932138"/>
                                  <a:pt x="872602" y="3046469"/>
                                  <a:pt x="1069604" y="3290656"/>
                                </a:cubicBezTo>
                                <a:cubicBezTo>
                                  <a:pt x="1161106" y="3416142"/>
                                  <a:pt x="1544827" y="3475941"/>
                                  <a:pt x="1610161" y="3534126"/>
                                </a:cubicBezTo>
                              </a:path>
                            </a:pathLst>
                          </a:custGeom>
                          <a:ln w="28575"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4" name="Dowolny kształt 664"/>
                        <wps:cNvSpPr/>
                        <wps:spPr>
                          <a:xfrm rot="4309067" flipH="1">
                            <a:off x="5260427" y="110359"/>
                            <a:ext cx="902335" cy="2950210"/>
                          </a:xfrm>
                          <a:custGeom>
                            <a:avLst/>
                            <a:gdLst>
                              <a:gd name="connsiteX0" fmla="*/ 0 w 2532254"/>
                              <a:gd name="connsiteY0" fmla="*/ 77967 h 2184368"/>
                              <a:gd name="connsiteX1" fmla="*/ 1143000 w 2532254"/>
                              <a:gd name="connsiteY1" fmla="*/ 87492 h 2184368"/>
                              <a:gd name="connsiteX2" fmla="*/ 504825 w 2532254"/>
                              <a:gd name="connsiteY2" fmla="*/ 963792 h 2184368"/>
                              <a:gd name="connsiteX3" fmla="*/ 1771650 w 2532254"/>
                              <a:gd name="connsiteY3" fmla="*/ 1020942 h 2184368"/>
                              <a:gd name="connsiteX4" fmla="*/ 1152525 w 2532254"/>
                              <a:gd name="connsiteY4" fmla="*/ 1754367 h 2184368"/>
                              <a:gd name="connsiteX5" fmla="*/ 2438400 w 2532254"/>
                              <a:gd name="connsiteY5" fmla="*/ 2163942 h 2184368"/>
                              <a:gd name="connsiteX6" fmla="*/ 2438400 w 2532254"/>
                              <a:gd name="connsiteY6" fmla="*/ 2125842 h 2184368"/>
                              <a:gd name="connsiteX7" fmla="*/ 2476500 w 2532254"/>
                              <a:gd name="connsiteY7" fmla="*/ 2154417 h 2184368"/>
                              <a:gd name="connsiteX0" fmla="*/ 0 w 2512300"/>
                              <a:gd name="connsiteY0" fmla="*/ 13093 h 2462529"/>
                              <a:gd name="connsiteX1" fmla="*/ 1123046 w 2512300"/>
                              <a:gd name="connsiteY1" fmla="*/ 365653 h 2462529"/>
                              <a:gd name="connsiteX2" fmla="*/ 484871 w 2512300"/>
                              <a:gd name="connsiteY2" fmla="*/ 1241953 h 2462529"/>
                              <a:gd name="connsiteX3" fmla="*/ 1751696 w 2512300"/>
                              <a:gd name="connsiteY3" fmla="*/ 1299103 h 2462529"/>
                              <a:gd name="connsiteX4" fmla="*/ 1132571 w 2512300"/>
                              <a:gd name="connsiteY4" fmla="*/ 2032528 h 2462529"/>
                              <a:gd name="connsiteX5" fmla="*/ 2418446 w 2512300"/>
                              <a:gd name="connsiteY5" fmla="*/ 2442103 h 2462529"/>
                              <a:gd name="connsiteX6" fmla="*/ 2418446 w 2512300"/>
                              <a:gd name="connsiteY6" fmla="*/ 2404003 h 2462529"/>
                              <a:gd name="connsiteX7" fmla="*/ 2456546 w 2512300"/>
                              <a:gd name="connsiteY7" fmla="*/ 2432578 h 2462529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751696 w 2512300"/>
                              <a:gd name="connsiteY3" fmla="*/ 1297859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648399 w 2512300"/>
                              <a:gd name="connsiteY3" fmla="*/ 1423271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5903 h 2465339"/>
                              <a:gd name="connsiteX1" fmla="*/ 1071946 w 2512300"/>
                              <a:gd name="connsiteY1" fmla="*/ 288379 h 2465339"/>
                              <a:gd name="connsiteX2" fmla="*/ 581637 w 2512300"/>
                              <a:gd name="connsiteY2" fmla="*/ 1058097 h 2465339"/>
                              <a:gd name="connsiteX3" fmla="*/ 1648399 w 2512300"/>
                              <a:gd name="connsiteY3" fmla="*/ 1427325 h 2465339"/>
                              <a:gd name="connsiteX4" fmla="*/ 1132571 w 2512300"/>
                              <a:gd name="connsiteY4" fmla="*/ 2035338 h 2465339"/>
                              <a:gd name="connsiteX5" fmla="*/ 2418446 w 2512300"/>
                              <a:gd name="connsiteY5" fmla="*/ 2444913 h 2465339"/>
                              <a:gd name="connsiteX6" fmla="*/ 2418446 w 2512300"/>
                              <a:gd name="connsiteY6" fmla="*/ 2406813 h 2465339"/>
                              <a:gd name="connsiteX7" fmla="*/ 2456546 w 2512300"/>
                              <a:gd name="connsiteY7" fmla="*/ 2435388 h 246533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23412"/>
                              <a:gd name="connsiteY0" fmla="*/ 49303 h 2592272"/>
                              <a:gd name="connsiteX1" fmla="*/ 1071946 w 2523412"/>
                              <a:gd name="connsiteY1" fmla="*/ 321779 h 2592272"/>
                              <a:gd name="connsiteX2" fmla="*/ 581637 w 2523412"/>
                              <a:gd name="connsiteY2" fmla="*/ 1091497 h 2592272"/>
                              <a:gd name="connsiteX3" fmla="*/ 1648399 w 2523412"/>
                              <a:gd name="connsiteY3" fmla="*/ 1460725 h 2592272"/>
                              <a:gd name="connsiteX4" fmla="*/ 1159567 w 2523412"/>
                              <a:gd name="connsiteY4" fmla="*/ 2267624 h 2592272"/>
                              <a:gd name="connsiteX5" fmla="*/ 2418446 w 2523412"/>
                              <a:gd name="connsiteY5" fmla="*/ 2478313 h 2592272"/>
                              <a:gd name="connsiteX6" fmla="*/ 2456546 w 2523412"/>
                              <a:gd name="connsiteY6" fmla="*/ 2468788 h 2592272"/>
                              <a:gd name="connsiteX0" fmla="*/ 0 w 2418446"/>
                              <a:gd name="connsiteY0" fmla="*/ 49303 h 2592272"/>
                              <a:gd name="connsiteX1" fmla="*/ 1071946 w 2418446"/>
                              <a:gd name="connsiteY1" fmla="*/ 321779 h 2592272"/>
                              <a:gd name="connsiteX2" fmla="*/ 581637 w 2418446"/>
                              <a:gd name="connsiteY2" fmla="*/ 1091497 h 2592272"/>
                              <a:gd name="connsiteX3" fmla="*/ 1648399 w 2418446"/>
                              <a:gd name="connsiteY3" fmla="*/ 1460725 h 2592272"/>
                              <a:gd name="connsiteX4" fmla="*/ 1159567 w 2418446"/>
                              <a:gd name="connsiteY4" fmla="*/ 2267624 h 2592272"/>
                              <a:gd name="connsiteX5" fmla="*/ 2418446 w 2418446"/>
                              <a:gd name="connsiteY5" fmla="*/ 2478313 h 2592272"/>
                              <a:gd name="connsiteX0" fmla="*/ 0 w 2418446"/>
                              <a:gd name="connsiteY0" fmla="*/ 15609 h 2558578"/>
                              <a:gd name="connsiteX1" fmla="*/ 1071946 w 2418446"/>
                              <a:gd name="connsiteY1" fmla="*/ 288085 h 2558578"/>
                              <a:gd name="connsiteX2" fmla="*/ 532287 w 2418446"/>
                              <a:gd name="connsiteY2" fmla="*/ 1029260 h 2558578"/>
                              <a:gd name="connsiteX3" fmla="*/ 1648399 w 2418446"/>
                              <a:gd name="connsiteY3" fmla="*/ 1427031 h 2558578"/>
                              <a:gd name="connsiteX4" fmla="*/ 1159567 w 2418446"/>
                              <a:gd name="connsiteY4" fmla="*/ 2233930 h 2558578"/>
                              <a:gd name="connsiteX5" fmla="*/ 2418446 w 2418446"/>
                              <a:gd name="connsiteY5" fmla="*/ 2444619 h 2558578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501876"/>
                              <a:gd name="connsiteX1" fmla="*/ 1090276 w 2418446"/>
                              <a:gd name="connsiteY1" fmla="*/ 238762 h 2501876"/>
                              <a:gd name="connsiteX2" fmla="*/ 532287 w 2418446"/>
                              <a:gd name="connsiteY2" fmla="*/ 1086517 h 2501876"/>
                              <a:gd name="connsiteX3" fmla="*/ 1736781 w 2418446"/>
                              <a:gd name="connsiteY3" fmla="*/ 1472395 h 2501876"/>
                              <a:gd name="connsiteX4" fmla="*/ 1159567 w 2418446"/>
                              <a:gd name="connsiteY4" fmla="*/ 2291187 h 2501876"/>
                              <a:gd name="connsiteX5" fmla="*/ 2418446 w 2418446"/>
                              <a:gd name="connsiteY5" fmla="*/ 2501876 h 2501876"/>
                              <a:gd name="connsiteX0" fmla="*/ 0 w 2418446"/>
                              <a:gd name="connsiteY0" fmla="*/ 72866 h 2539122"/>
                              <a:gd name="connsiteX1" fmla="*/ 1090276 w 2418446"/>
                              <a:gd name="connsiteY1" fmla="*/ 238762 h 2539122"/>
                              <a:gd name="connsiteX2" fmla="*/ 532287 w 2418446"/>
                              <a:gd name="connsiteY2" fmla="*/ 1086517 h 2539122"/>
                              <a:gd name="connsiteX3" fmla="*/ 1736781 w 2418446"/>
                              <a:gd name="connsiteY3" fmla="*/ 1472395 h 2539122"/>
                              <a:gd name="connsiteX4" fmla="*/ 1159567 w 2418446"/>
                              <a:gd name="connsiteY4" fmla="*/ 2291187 h 2539122"/>
                              <a:gd name="connsiteX5" fmla="*/ 2418446 w 2418446"/>
                              <a:gd name="connsiteY5" fmla="*/ 2501876 h 2539122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136780 h 2642907"/>
                              <a:gd name="connsiteX1" fmla="*/ 1621924 w 2418446"/>
                              <a:gd name="connsiteY1" fmla="*/ 186120 h 2642907"/>
                              <a:gd name="connsiteX2" fmla="*/ 532287 w 2418446"/>
                              <a:gd name="connsiteY2" fmla="*/ 1150431 h 2642907"/>
                              <a:gd name="connsiteX3" fmla="*/ 1736781 w 2418446"/>
                              <a:gd name="connsiteY3" fmla="*/ 1536309 h 2642907"/>
                              <a:gd name="connsiteX4" fmla="*/ 1159567 w 2418446"/>
                              <a:gd name="connsiteY4" fmla="*/ 2355101 h 2642907"/>
                              <a:gd name="connsiteX5" fmla="*/ 2418446 w 2418446"/>
                              <a:gd name="connsiteY5" fmla="*/ 2565790 h 2642907"/>
                              <a:gd name="connsiteX0" fmla="*/ 0 w 2418446"/>
                              <a:gd name="connsiteY0" fmla="*/ 136780 h 2565790"/>
                              <a:gd name="connsiteX1" fmla="*/ 1621924 w 2418446"/>
                              <a:gd name="connsiteY1" fmla="*/ 186120 h 2565790"/>
                              <a:gd name="connsiteX2" fmla="*/ 532287 w 2418446"/>
                              <a:gd name="connsiteY2" fmla="*/ 1150431 h 2565790"/>
                              <a:gd name="connsiteX3" fmla="*/ 2341367 w 2418446"/>
                              <a:gd name="connsiteY3" fmla="*/ 1400391 h 2565790"/>
                              <a:gd name="connsiteX4" fmla="*/ 1159567 w 2418446"/>
                              <a:gd name="connsiteY4" fmla="*/ 2355101 h 2565790"/>
                              <a:gd name="connsiteX5" fmla="*/ 2418446 w 2418446"/>
                              <a:gd name="connsiteY5" fmla="*/ 2565790 h 2565790"/>
                              <a:gd name="connsiteX0" fmla="*/ 0 w 2971892"/>
                              <a:gd name="connsiteY0" fmla="*/ 136780 h 2565578"/>
                              <a:gd name="connsiteX1" fmla="*/ 1621924 w 2971892"/>
                              <a:gd name="connsiteY1" fmla="*/ 186120 h 2565578"/>
                              <a:gd name="connsiteX2" fmla="*/ 532287 w 2971892"/>
                              <a:gd name="connsiteY2" fmla="*/ 1150431 h 2565578"/>
                              <a:gd name="connsiteX3" fmla="*/ 2341367 w 2971892"/>
                              <a:gd name="connsiteY3" fmla="*/ 1400391 h 2565578"/>
                              <a:gd name="connsiteX4" fmla="*/ 1159567 w 2971892"/>
                              <a:gd name="connsiteY4" fmla="*/ 2355101 h 2565578"/>
                              <a:gd name="connsiteX5" fmla="*/ 2971892 w 2971892"/>
                              <a:gd name="connsiteY5" fmla="*/ 2565578 h 2565578"/>
                              <a:gd name="connsiteX0" fmla="*/ 0 w 2971892"/>
                              <a:gd name="connsiteY0" fmla="*/ 136780 h 2803236"/>
                              <a:gd name="connsiteX1" fmla="*/ 1621924 w 2971892"/>
                              <a:gd name="connsiteY1" fmla="*/ 186120 h 2803236"/>
                              <a:gd name="connsiteX2" fmla="*/ 532287 w 2971892"/>
                              <a:gd name="connsiteY2" fmla="*/ 1150431 h 2803236"/>
                              <a:gd name="connsiteX3" fmla="*/ 2341367 w 2971892"/>
                              <a:gd name="connsiteY3" fmla="*/ 1400391 h 2803236"/>
                              <a:gd name="connsiteX4" fmla="*/ 1159567 w 2971892"/>
                              <a:gd name="connsiteY4" fmla="*/ 2355101 h 2803236"/>
                              <a:gd name="connsiteX5" fmla="*/ 2971892 w 2971892"/>
                              <a:gd name="connsiteY5" fmla="*/ 2565578 h 2803236"/>
                              <a:gd name="connsiteX0" fmla="*/ 0 w 2971892"/>
                              <a:gd name="connsiteY0" fmla="*/ 136780 h 2801082"/>
                              <a:gd name="connsiteX1" fmla="*/ 1621924 w 2971892"/>
                              <a:gd name="connsiteY1" fmla="*/ 186120 h 2801082"/>
                              <a:gd name="connsiteX2" fmla="*/ 532287 w 2971892"/>
                              <a:gd name="connsiteY2" fmla="*/ 1150431 h 2801082"/>
                              <a:gd name="connsiteX3" fmla="*/ 2341367 w 2971892"/>
                              <a:gd name="connsiteY3" fmla="*/ 1400391 h 2801082"/>
                              <a:gd name="connsiteX4" fmla="*/ 1166706 w 2971892"/>
                              <a:gd name="connsiteY4" fmla="*/ 2345655 h 2801082"/>
                              <a:gd name="connsiteX5" fmla="*/ 2971892 w 2971892"/>
                              <a:gd name="connsiteY5" fmla="*/ 2565578 h 2801082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192368 w 2971892"/>
                              <a:gd name="connsiteY4" fmla="*/ 2493867 h 2836799"/>
                              <a:gd name="connsiteX5" fmla="*/ 2971892 w 2971892"/>
                              <a:gd name="connsiteY5" fmla="*/ 2565578 h 2836799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927483 w 2971892"/>
                              <a:gd name="connsiteY4" fmla="*/ 1909814 h 2836799"/>
                              <a:gd name="connsiteX5" fmla="*/ 1192368 w 2971892"/>
                              <a:gd name="connsiteY5" fmla="*/ 2493867 h 2836799"/>
                              <a:gd name="connsiteX6" fmla="*/ 2971892 w 2971892"/>
                              <a:gd name="connsiteY6" fmla="*/ 2565578 h 2836799"/>
                              <a:gd name="connsiteX0" fmla="*/ 0 w 2971892"/>
                              <a:gd name="connsiteY0" fmla="*/ 136780 h 2815265"/>
                              <a:gd name="connsiteX1" fmla="*/ 1621924 w 2971892"/>
                              <a:gd name="connsiteY1" fmla="*/ 186120 h 2815265"/>
                              <a:gd name="connsiteX2" fmla="*/ 532287 w 2971892"/>
                              <a:gd name="connsiteY2" fmla="*/ 1150431 h 2815265"/>
                              <a:gd name="connsiteX3" fmla="*/ 2386913 w 2971892"/>
                              <a:gd name="connsiteY3" fmla="*/ 1469173 h 2815265"/>
                              <a:gd name="connsiteX4" fmla="*/ 2182186 w 2971892"/>
                              <a:gd name="connsiteY4" fmla="*/ 2020787 h 2815265"/>
                              <a:gd name="connsiteX5" fmla="*/ 1192368 w 2971892"/>
                              <a:gd name="connsiteY5" fmla="*/ 2493867 h 2815265"/>
                              <a:gd name="connsiteX6" fmla="*/ 2971892 w 2971892"/>
                              <a:gd name="connsiteY6" fmla="*/ 2565578 h 2815265"/>
                              <a:gd name="connsiteX0" fmla="*/ 0 w 2971892"/>
                              <a:gd name="connsiteY0" fmla="*/ 136780 h 2814194"/>
                              <a:gd name="connsiteX1" fmla="*/ 1621924 w 2971892"/>
                              <a:gd name="connsiteY1" fmla="*/ 186120 h 2814194"/>
                              <a:gd name="connsiteX2" fmla="*/ 532287 w 2971892"/>
                              <a:gd name="connsiteY2" fmla="*/ 1150431 h 2814194"/>
                              <a:gd name="connsiteX3" fmla="*/ 2386913 w 2971892"/>
                              <a:gd name="connsiteY3" fmla="*/ 1469173 h 2814194"/>
                              <a:gd name="connsiteX4" fmla="*/ 2443836 w 2971892"/>
                              <a:gd name="connsiteY4" fmla="*/ 2049963 h 2814194"/>
                              <a:gd name="connsiteX5" fmla="*/ 1192368 w 2971892"/>
                              <a:gd name="connsiteY5" fmla="*/ 2493867 h 2814194"/>
                              <a:gd name="connsiteX6" fmla="*/ 2971892 w 2971892"/>
                              <a:gd name="connsiteY6" fmla="*/ 2565578 h 2814194"/>
                              <a:gd name="connsiteX0" fmla="*/ 0 w 2971892"/>
                              <a:gd name="connsiteY0" fmla="*/ 136780 h 2760158"/>
                              <a:gd name="connsiteX1" fmla="*/ 1621924 w 2971892"/>
                              <a:gd name="connsiteY1" fmla="*/ 186120 h 2760158"/>
                              <a:gd name="connsiteX2" fmla="*/ 532287 w 2971892"/>
                              <a:gd name="connsiteY2" fmla="*/ 1150431 h 2760158"/>
                              <a:gd name="connsiteX3" fmla="*/ 2386913 w 2971892"/>
                              <a:gd name="connsiteY3" fmla="*/ 1469173 h 2760158"/>
                              <a:gd name="connsiteX4" fmla="*/ 2443836 w 2971892"/>
                              <a:gd name="connsiteY4" fmla="*/ 2049963 h 2760158"/>
                              <a:gd name="connsiteX5" fmla="*/ 1192368 w 2971892"/>
                              <a:gd name="connsiteY5" fmla="*/ 2493867 h 2760158"/>
                              <a:gd name="connsiteX6" fmla="*/ 1395995 w 2971892"/>
                              <a:gd name="connsiteY6" fmla="*/ 2759570 h 2760158"/>
                              <a:gd name="connsiteX7" fmla="*/ 2971892 w 2971892"/>
                              <a:gd name="connsiteY7" fmla="*/ 2565578 h 2760158"/>
                              <a:gd name="connsiteX0" fmla="*/ 0 w 2971892"/>
                              <a:gd name="connsiteY0" fmla="*/ 136780 h 3008625"/>
                              <a:gd name="connsiteX1" fmla="*/ 1621924 w 2971892"/>
                              <a:gd name="connsiteY1" fmla="*/ 186120 h 3008625"/>
                              <a:gd name="connsiteX2" fmla="*/ 532287 w 2971892"/>
                              <a:gd name="connsiteY2" fmla="*/ 1150431 h 3008625"/>
                              <a:gd name="connsiteX3" fmla="*/ 2386913 w 2971892"/>
                              <a:gd name="connsiteY3" fmla="*/ 1469173 h 3008625"/>
                              <a:gd name="connsiteX4" fmla="*/ 2443836 w 2971892"/>
                              <a:gd name="connsiteY4" fmla="*/ 2049963 h 3008625"/>
                              <a:gd name="connsiteX5" fmla="*/ 1192368 w 2971892"/>
                              <a:gd name="connsiteY5" fmla="*/ 2493867 h 3008625"/>
                              <a:gd name="connsiteX6" fmla="*/ 1482815 w 2971892"/>
                              <a:gd name="connsiteY6" fmla="*/ 3008377 h 3008625"/>
                              <a:gd name="connsiteX7" fmla="*/ 2971892 w 2971892"/>
                              <a:gd name="connsiteY7" fmla="*/ 2565578 h 3008625"/>
                              <a:gd name="connsiteX0" fmla="*/ 0 w 3033337"/>
                              <a:gd name="connsiteY0" fmla="*/ 136780 h 3009565"/>
                              <a:gd name="connsiteX1" fmla="*/ 1621924 w 3033337"/>
                              <a:gd name="connsiteY1" fmla="*/ 186120 h 3009565"/>
                              <a:gd name="connsiteX2" fmla="*/ 532287 w 3033337"/>
                              <a:gd name="connsiteY2" fmla="*/ 1150431 h 3009565"/>
                              <a:gd name="connsiteX3" fmla="*/ 2386913 w 3033337"/>
                              <a:gd name="connsiteY3" fmla="*/ 1469173 h 3009565"/>
                              <a:gd name="connsiteX4" fmla="*/ 2443836 w 3033337"/>
                              <a:gd name="connsiteY4" fmla="*/ 2049963 h 3009565"/>
                              <a:gd name="connsiteX5" fmla="*/ 1192368 w 3033337"/>
                              <a:gd name="connsiteY5" fmla="*/ 2493867 h 3009565"/>
                              <a:gd name="connsiteX6" fmla="*/ 1482815 w 3033337"/>
                              <a:gd name="connsiteY6" fmla="*/ 3008377 h 3009565"/>
                              <a:gd name="connsiteX7" fmla="*/ 3033336 w 3033337"/>
                              <a:gd name="connsiteY7" fmla="*/ 2906624 h 3009565"/>
                              <a:gd name="connsiteX0" fmla="*/ 0 w 3033336"/>
                              <a:gd name="connsiteY0" fmla="*/ 136780 h 3136787"/>
                              <a:gd name="connsiteX1" fmla="*/ 1621924 w 3033336"/>
                              <a:gd name="connsiteY1" fmla="*/ 186120 h 3136787"/>
                              <a:gd name="connsiteX2" fmla="*/ 532287 w 3033336"/>
                              <a:gd name="connsiteY2" fmla="*/ 1150431 h 3136787"/>
                              <a:gd name="connsiteX3" fmla="*/ 2386913 w 3033336"/>
                              <a:gd name="connsiteY3" fmla="*/ 1469173 h 3136787"/>
                              <a:gd name="connsiteX4" fmla="*/ 2443836 w 3033336"/>
                              <a:gd name="connsiteY4" fmla="*/ 2049963 h 3136787"/>
                              <a:gd name="connsiteX5" fmla="*/ 1192368 w 3033336"/>
                              <a:gd name="connsiteY5" fmla="*/ 2493867 h 3136787"/>
                              <a:gd name="connsiteX6" fmla="*/ 1616295 w 3033336"/>
                              <a:gd name="connsiteY6" fmla="*/ 3136295 h 3136787"/>
                              <a:gd name="connsiteX7" fmla="*/ 3033336 w 3033336"/>
                              <a:gd name="connsiteY7" fmla="*/ 2906624 h 3136787"/>
                              <a:gd name="connsiteX0" fmla="*/ 0 w 2609511"/>
                              <a:gd name="connsiteY0" fmla="*/ 136780 h 3137909"/>
                              <a:gd name="connsiteX1" fmla="*/ 1621924 w 2609511"/>
                              <a:gd name="connsiteY1" fmla="*/ 186120 h 3137909"/>
                              <a:gd name="connsiteX2" fmla="*/ 532287 w 2609511"/>
                              <a:gd name="connsiteY2" fmla="*/ 1150431 h 3137909"/>
                              <a:gd name="connsiteX3" fmla="*/ 2386913 w 2609511"/>
                              <a:gd name="connsiteY3" fmla="*/ 1469173 h 3137909"/>
                              <a:gd name="connsiteX4" fmla="*/ 2443836 w 2609511"/>
                              <a:gd name="connsiteY4" fmla="*/ 2049963 h 3137909"/>
                              <a:gd name="connsiteX5" fmla="*/ 1192368 w 2609511"/>
                              <a:gd name="connsiteY5" fmla="*/ 2493867 h 3137909"/>
                              <a:gd name="connsiteX6" fmla="*/ 1616295 w 2609511"/>
                              <a:gd name="connsiteY6" fmla="*/ 3136295 h 3137909"/>
                              <a:gd name="connsiteX7" fmla="*/ 2413054 w 2609511"/>
                              <a:gd name="connsiteY7" fmla="*/ 3058652 h 3137909"/>
                              <a:gd name="connsiteX0" fmla="*/ 0 w 2494147"/>
                              <a:gd name="connsiteY0" fmla="*/ 136780 h 3137909"/>
                              <a:gd name="connsiteX1" fmla="*/ 1621924 w 2494147"/>
                              <a:gd name="connsiteY1" fmla="*/ 186120 h 3137909"/>
                              <a:gd name="connsiteX2" fmla="*/ 532287 w 2494147"/>
                              <a:gd name="connsiteY2" fmla="*/ 1150431 h 3137909"/>
                              <a:gd name="connsiteX3" fmla="*/ 1889620 w 2494147"/>
                              <a:gd name="connsiteY3" fmla="*/ 1511830 h 3137909"/>
                              <a:gd name="connsiteX4" fmla="*/ 2443836 w 2494147"/>
                              <a:gd name="connsiteY4" fmla="*/ 2049963 h 3137909"/>
                              <a:gd name="connsiteX5" fmla="*/ 1192368 w 2494147"/>
                              <a:gd name="connsiteY5" fmla="*/ 2493867 h 3137909"/>
                              <a:gd name="connsiteX6" fmla="*/ 1616295 w 2494147"/>
                              <a:gd name="connsiteY6" fmla="*/ 3136295 h 3137909"/>
                              <a:gd name="connsiteX7" fmla="*/ 2413054 w 2494147"/>
                              <a:gd name="connsiteY7" fmla="*/ 3058652 h 3137909"/>
                              <a:gd name="connsiteX0" fmla="*/ 0 w 2413055"/>
                              <a:gd name="connsiteY0" fmla="*/ 136780 h 3137909"/>
                              <a:gd name="connsiteX1" fmla="*/ 1621924 w 2413055"/>
                              <a:gd name="connsiteY1" fmla="*/ 186120 h 3137909"/>
                              <a:gd name="connsiteX2" fmla="*/ 532287 w 2413055"/>
                              <a:gd name="connsiteY2" fmla="*/ 1150431 h 3137909"/>
                              <a:gd name="connsiteX3" fmla="*/ 1889620 w 2413055"/>
                              <a:gd name="connsiteY3" fmla="*/ 1511830 h 3137909"/>
                              <a:gd name="connsiteX4" fmla="*/ 2119482 w 2413055"/>
                              <a:gd name="connsiteY4" fmla="*/ 2037110 h 3137909"/>
                              <a:gd name="connsiteX5" fmla="*/ 1192368 w 2413055"/>
                              <a:gd name="connsiteY5" fmla="*/ 2493867 h 3137909"/>
                              <a:gd name="connsiteX6" fmla="*/ 1616295 w 2413055"/>
                              <a:gd name="connsiteY6" fmla="*/ 3136295 h 3137909"/>
                              <a:gd name="connsiteX7" fmla="*/ 2413054 w 2413055"/>
                              <a:gd name="connsiteY7" fmla="*/ 3058652 h 3137909"/>
                              <a:gd name="connsiteX0" fmla="*/ 0 w 2413054"/>
                              <a:gd name="connsiteY0" fmla="*/ 136780 h 3137909"/>
                              <a:gd name="connsiteX1" fmla="*/ 1621924 w 2413054"/>
                              <a:gd name="connsiteY1" fmla="*/ 186120 h 3137909"/>
                              <a:gd name="connsiteX2" fmla="*/ 532287 w 2413054"/>
                              <a:gd name="connsiteY2" fmla="*/ 1150431 h 3137909"/>
                              <a:gd name="connsiteX3" fmla="*/ 1877464 w 2413054"/>
                              <a:gd name="connsiteY3" fmla="*/ 1511070 h 3137909"/>
                              <a:gd name="connsiteX4" fmla="*/ 2119482 w 2413054"/>
                              <a:gd name="connsiteY4" fmla="*/ 2037110 h 3137909"/>
                              <a:gd name="connsiteX5" fmla="*/ 1192368 w 2413054"/>
                              <a:gd name="connsiteY5" fmla="*/ 2493867 h 3137909"/>
                              <a:gd name="connsiteX6" fmla="*/ 1616295 w 2413054"/>
                              <a:gd name="connsiteY6" fmla="*/ 3136295 h 3137909"/>
                              <a:gd name="connsiteX7" fmla="*/ 2413054 w 2413054"/>
                              <a:gd name="connsiteY7" fmla="*/ 3058652 h 3137909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622934 w 2413054"/>
                              <a:gd name="connsiteY2" fmla="*/ 1300278 h 3079180"/>
                              <a:gd name="connsiteX3" fmla="*/ 1877464 w 2413054"/>
                              <a:gd name="connsiteY3" fmla="*/ 1452341 h 3079180"/>
                              <a:gd name="connsiteX4" fmla="*/ 2119482 w 2413054"/>
                              <a:gd name="connsiteY4" fmla="*/ 1978381 h 3079180"/>
                              <a:gd name="connsiteX5" fmla="*/ 1192368 w 2413054"/>
                              <a:gd name="connsiteY5" fmla="*/ 2435138 h 3079180"/>
                              <a:gd name="connsiteX6" fmla="*/ 1616295 w 2413054"/>
                              <a:gd name="connsiteY6" fmla="*/ 3077566 h 3079180"/>
                              <a:gd name="connsiteX7" fmla="*/ 2413054 w 2413054"/>
                              <a:gd name="connsiteY7" fmla="*/ 2999923 h 3079180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992186 w 2413054"/>
                              <a:gd name="connsiteY2" fmla="*/ 859353 h 3079180"/>
                              <a:gd name="connsiteX3" fmla="*/ 622934 w 2413054"/>
                              <a:gd name="connsiteY3" fmla="*/ 1300278 h 3079180"/>
                              <a:gd name="connsiteX4" fmla="*/ 1877464 w 2413054"/>
                              <a:gd name="connsiteY4" fmla="*/ 1452341 h 3079180"/>
                              <a:gd name="connsiteX5" fmla="*/ 2119482 w 2413054"/>
                              <a:gd name="connsiteY5" fmla="*/ 1978381 h 3079180"/>
                              <a:gd name="connsiteX6" fmla="*/ 1192368 w 2413054"/>
                              <a:gd name="connsiteY6" fmla="*/ 2435138 h 3079180"/>
                              <a:gd name="connsiteX7" fmla="*/ 1616295 w 2413054"/>
                              <a:gd name="connsiteY7" fmla="*/ 3077566 h 3079180"/>
                              <a:gd name="connsiteX8" fmla="*/ 2413054 w 2413054"/>
                              <a:gd name="connsiteY8" fmla="*/ 2999923 h 3079180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578485 w 2413054"/>
                              <a:gd name="connsiteY2" fmla="*/ 778283 h 3049057"/>
                              <a:gd name="connsiteX3" fmla="*/ 622934 w 2413054"/>
                              <a:gd name="connsiteY3" fmla="*/ 1270155 h 3049057"/>
                              <a:gd name="connsiteX4" fmla="*/ 1877464 w 2413054"/>
                              <a:gd name="connsiteY4" fmla="*/ 1422218 h 3049057"/>
                              <a:gd name="connsiteX5" fmla="*/ 2119482 w 2413054"/>
                              <a:gd name="connsiteY5" fmla="*/ 1948258 h 3049057"/>
                              <a:gd name="connsiteX6" fmla="*/ 1192368 w 2413054"/>
                              <a:gd name="connsiteY6" fmla="*/ 2405015 h 3049057"/>
                              <a:gd name="connsiteX7" fmla="*/ 1616295 w 2413054"/>
                              <a:gd name="connsiteY7" fmla="*/ 3047443 h 3049057"/>
                              <a:gd name="connsiteX8" fmla="*/ 2413054 w 2413054"/>
                              <a:gd name="connsiteY8" fmla="*/ 2969800 h 3049057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1331387 w 2413054"/>
                              <a:gd name="connsiteY2" fmla="*/ 336278 h 3049057"/>
                              <a:gd name="connsiteX3" fmla="*/ 578485 w 2413054"/>
                              <a:gd name="connsiteY3" fmla="*/ 778283 h 3049057"/>
                              <a:gd name="connsiteX4" fmla="*/ 622934 w 2413054"/>
                              <a:gd name="connsiteY4" fmla="*/ 1270155 h 3049057"/>
                              <a:gd name="connsiteX5" fmla="*/ 1877464 w 2413054"/>
                              <a:gd name="connsiteY5" fmla="*/ 1422218 h 3049057"/>
                              <a:gd name="connsiteX6" fmla="*/ 2119482 w 2413054"/>
                              <a:gd name="connsiteY6" fmla="*/ 1948258 h 3049057"/>
                              <a:gd name="connsiteX7" fmla="*/ 1192368 w 2413054"/>
                              <a:gd name="connsiteY7" fmla="*/ 2405015 h 3049057"/>
                              <a:gd name="connsiteX8" fmla="*/ 1616295 w 2413054"/>
                              <a:gd name="connsiteY8" fmla="*/ 3047443 h 3049057"/>
                              <a:gd name="connsiteX9" fmla="*/ 2413054 w 2413054"/>
                              <a:gd name="connsiteY9" fmla="*/ 2969800 h 3049057"/>
                              <a:gd name="connsiteX0" fmla="*/ 0 w 2413054"/>
                              <a:gd name="connsiteY0" fmla="*/ 32869 h 3033998"/>
                              <a:gd name="connsiteX1" fmla="*/ 1621924 w 2413054"/>
                              <a:gd name="connsiteY1" fmla="*/ 82209 h 3033998"/>
                              <a:gd name="connsiteX2" fmla="*/ 1517800 w 2413054"/>
                              <a:gd name="connsiteY2" fmla="*/ 436958 h 3033998"/>
                              <a:gd name="connsiteX3" fmla="*/ 578485 w 2413054"/>
                              <a:gd name="connsiteY3" fmla="*/ 763224 h 3033998"/>
                              <a:gd name="connsiteX4" fmla="*/ 622934 w 2413054"/>
                              <a:gd name="connsiteY4" fmla="*/ 1255096 h 3033998"/>
                              <a:gd name="connsiteX5" fmla="*/ 1877464 w 2413054"/>
                              <a:gd name="connsiteY5" fmla="*/ 1407159 h 3033998"/>
                              <a:gd name="connsiteX6" fmla="*/ 2119482 w 2413054"/>
                              <a:gd name="connsiteY6" fmla="*/ 1933199 h 3033998"/>
                              <a:gd name="connsiteX7" fmla="*/ 1192368 w 2413054"/>
                              <a:gd name="connsiteY7" fmla="*/ 2389956 h 3033998"/>
                              <a:gd name="connsiteX8" fmla="*/ 1616295 w 2413054"/>
                              <a:gd name="connsiteY8" fmla="*/ 3032384 h 3033998"/>
                              <a:gd name="connsiteX9" fmla="*/ 2413054 w 2413054"/>
                              <a:gd name="connsiteY9" fmla="*/ 2954741 h 3033998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578485 w 2413054"/>
                              <a:gd name="connsiteY3" fmla="*/ 88541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472150 w 2413054"/>
                              <a:gd name="connsiteY3" fmla="*/ 90877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294437 w 2006882"/>
                              <a:gd name="connsiteY0" fmla="*/ 23334 h 3301035"/>
                              <a:gd name="connsiteX1" fmla="*/ 959449 w 2006882"/>
                              <a:gd name="connsiteY1" fmla="*/ 163152 h 3301035"/>
                              <a:gd name="connsiteX2" fmla="*/ 1111628 w 2006882"/>
                              <a:gd name="connsiteY2" fmla="*/ 703995 h 3301035"/>
                              <a:gd name="connsiteX3" fmla="*/ 65978 w 2006882"/>
                              <a:gd name="connsiteY3" fmla="*/ 1053621 h 3301035"/>
                              <a:gd name="connsiteX4" fmla="*/ 216762 w 2006882"/>
                              <a:gd name="connsiteY4" fmla="*/ 1522133 h 3301035"/>
                              <a:gd name="connsiteX5" fmla="*/ 1471292 w 2006882"/>
                              <a:gd name="connsiteY5" fmla="*/ 1674196 h 3301035"/>
                              <a:gd name="connsiteX6" fmla="*/ 1713310 w 2006882"/>
                              <a:gd name="connsiteY6" fmla="*/ 2200236 h 3301035"/>
                              <a:gd name="connsiteX7" fmla="*/ 786196 w 2006882"/>
                              <a:gd name="connsiteY7" fmla="*/ 2656993 h 3301035"/>
                              <a:gd name="connsiteX8" fmla="*/ 1210123 w 2006882"/>
                              <a:gd name="connsiteY8" fmla="*/ 3299421 h 3301035"/>
                              <a:gd name="connsiteX9" fmla="*/ 2006882 w 2006882"/>
                              <a:gd name="connsiteY9" fmla="*/ 3221778 h 3301035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115733 w 1828178"/>
                              <a:gd name="connsiteY0" fmla="*/ 20395 h 3298096"/>
                              <a:gd name="connsiteX1" fmla="*/ 851392 w 1828178"/>
                              <a:gd name="connsiteY1" fmla="*/ 184096 h 3298096"/>
                              <a:gd name="connsiteX2" fmla="*/ 932924 w 1828178"/>
                              <a:gd name="connsiteY2" fmla="*/ 701056 h 3298096"/>
                              <a:gd name="connsiteX3" fmla="*/ 362244 w 1828178"/>
                              <a:gd name="connsiteY3" fmla="*/ 1010107 h 3298096"/>
                              <a:gd name="connsiteX4" fmla="*/ 38058 w 1828178"/>
                              <a:gd name="connsiteY4" fmla="*/ 1519194 h 3298096"/>
                              <a:gd name="connsiteX5" fmla="*/ 1292588 w 1828178"/>
                              <a:gd name="connsiteY5" fmla="*/ 1671257 h 3298096"/>
                              <a:gd name="connsiteX6" fmla="*/ 1534606 w 1828178"/>
                              <a:gd name="connsiteY6" fmla="*/ 2197297 h 3298096"/>
                              <a:gd name="connsiteX7" fmla="*/ 607492 w 1828178"/>
                              <a:gd name="connsiteY7" fmla="*/ 2654054 h 3298096"/>
                              <a:gd name="connsiteX8" fmla="*/ 1031419 w 1828178"/>
                              <a:gd name="connsiteY8" fmla="*/ 3296482 h 3298096"/>
                              <a:gd name="connsiteX9" fmla="*/ 1828178 w 1828178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176855 w 1712445"/>
                              <a:gd name="connsiteY5" fmla="*/ 1671257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380612 w 1712445"/>
                              <a:gd name="connsiteY5" fmla="*/ 1798138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95191"/>
                              <a:gd name="connsiteY0" fmla="*/ 20395 h 3298096"/>
                              <a:gd name="connsiteX1" fmla="*/ 735659 w 1795191"/>
                              <a:gd name="connsiteY1" fmla="*/ 184096 h 3298096"/>
                              <a:gd name="connsiteX2" fmla="*/ 817191 w 1795191"/>
                              <a:gd name="connsiteY2" fmla="*/ 701056 h 3298096"/>
                              <a:gd name="connsiteX3" fmla="*/ 246511 w 1795191"/>
                              <a:gd name="connsiteY3" fmla="*/ 1010107 h 3298096"/>
                              <a:gd name="connsiteX4" fmla="*/ 198611 w 1795191"/>
                              <a:gd name="connsiteY4" fmla="*/ 1505803 h 3298096"/>
                              <a:gd name="connsiteX5" fmla="*/ 1380612 w 1795191"/>
                              <a:gd name="connsiteY5" fmla="*/ 1798138 h 3298096"/>
                              <a:gd name="connsiteX6" fmla="*/ 1418873 w 1795191"/>
                              <a:gd name="connsiteY6" fmla="*/ 2197297 h 3298096"/>
                              <a:gd name="connsiteX7" fmla="*/ 491759 w 1795191"/>
                              <a:gd name="connsiteY7" fmla="*/ 2654054 h 3298096"/>
                              <a:gd name="connsiteX8" fmla="*/ 915686 w 1795191"/>
                              <a:gd name="connsiteY8" fmla="*/ 3296482 h 3298096"/>
                              <a:gd name="connsiteX9" fmla="*/ 1712445 w 1795191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8583"/>
                              <a:gd name="connsiteY0" fmla="*/ 20395 h 3298096"/>
                              <a:gd name="connsiteX1" fmla="*/ 735659 w 1748583"/>
                              <a:gd name="connsiteY1" fmla="*/ 184096 h 3298096"/>
                              <a:gd name="connsiteX2" fmla="*/ 817191 w 1748583"/>
                              <a:gd name="connsiteY2" fmla="*/ 701056 h 3298096"/>
                              <a:gd name="connsiteX3" fmla="*/ 246511 w 1748583"/>
                              <a:gd name="connsiteY3" fmla="*/ 1010107 h 3298096"/>
                              <a:gd name="connsiteX4" fmla="*/ 198611 w 1748583"/>
                              <a:gd name="connsiteY4" fmla="*/ 1505803 h 3298096"/>
                              <a:gd name="connsiteX5" fmla="*/ 1380612 w 1748583"/>
                              <a:gd name="connsiteY5" fmla="*/ 1798138 h 3298096"/>
                              <a:gd name="connsiteX6" fmla="*/ 1676107 w 1748583"/>
                              <a:gd name="connsiteY6" fmla="*/ 2385087 h 3298096"/>
                              <a:gd name="connsiteX7" fmla="*/ 1061148 w 1748583"/>
                              <a:gd name="connsiteY7" fmla="*/ 2781210 h 3298096"/>
                              <a:gd name="connsiteX8" fmla="*/ 915686 w 1748583"/>
                              <a:gd name="connsiteY8" fmla="*/ 3296482 h 3298096"/>
                              <a:gd name="connsiteX9" fmla="*/ 1712445 w 1748583"/>
                              <a:gd name="connsiteY9" fmla="*/ 3218839 h 3298096"/>
                              <a:gd name="connsiteX0" fmla="*/ 0 w 1714822"/>
                              <a:gd name="connsiteY0" fmla="*/ 20395 h 3298096"/>
                              <a:gd name="connsiteX1" fmla="*/ 735659 w 1714822"/>
                              <a:gd name="connsiteY1" fmla="*/ 184096 h 3298096"/>
                              <a:gd name="connsiteX2" fmla="*/ 817191 w 1714822"/>
                              <a:gd name="connsiteY2" fmla="*/ 701056 h 3298096"/>
                              <a:gd name="connsiteX3" fmla="*/ 246511 w 1714822"/>
                              <a:gd name="connsiteY3" fmla="*/ 1010107 h 3298096"/>
                              <a:gd name="connsiteX4" fmla="*/ 198611 w 1714822"/>
                              <a:gd name="connsiteY4" fmla="*/ 1505803 h 3298096"/>
                              <a:gd name="connsiteX5" fmla="*/ 1380612 w 1714822"/>
                              <a:gd name="connsiteY5" fmla="*/ 1798138 h 3298096"/>
                              <a:gd name="connsiteX6" fmla="*/ 1676107 w 1714822"/>
                              <a:gd name="connsiteY6" fmla="*/ 2385087 h 3298096"/>
                              <a:gd name="connsiteX7" fmla="*/ 1061148 w 1714822"/>
                              <a:gd name="connsiteY7" fmla="*/ 2781210 h 3298096"/>
                              <a:gd name="connsiteX8" fmla="*/ 915686 w 1714822"/>
                              <a:gd name="connsiteY8" fmla="*/ 3296482 h 3298096"/>
                              <a:gd name="connsiteX9" fmla="*/ 1712445 w 1714822"/>
                              <a:gd name="connsiteY9" fmla="*/ 3218839 h 3298096"/>
                              <a:gd name="connsiteX0" fmla="*/ 0 w 1714821"/>
                              <a:gd name="connsiteY0" fmla="*/ 20395 h 3357302"/>
                              <a:gd name="connsiteX1" fmla="*/ 735659 w 1714821"/>
                              <a:gd name="connsiteY1" fmla="*/ 184096 h 3357302"/>
                              <a:gd name="connsiteX2" fmla="*/ 817191 w 1714821"/>
                              <a:gd name="connsiteY2" fmla="*/ 701056 h 3357302"/>
                              <a:gd name="connsiteX3" fmla="*/ 246511 w 1714821"/>
                              <a:gd name="connsiteY3" fmla="*/ 1010107 h 3357302"/>
                              <a:gd name="connsiteX4" fmla="*/ 198611 w 1714821"/>
                              <a:gd name="connsiteY4" fmla="*/ 1505803 h 3357302"/>
                              <a:gd name="connsiteX5" fmla="*/ 1380612 w 1714821"/>
                              <a:gd name="connsiteY5" fmla="*/ 1798138 h 3357302"/>
                              <a:gd name="connsiteX6" fmla="*/ 1676107 w 1714821"/>
                              <a:gd name="connsiteY6" fmla="*/ 2385087 h 3357302"/>
                              <a:gd name="connsiteX7" fmla="*/ 1061148 w 1714821"/>
                              <a:gd name="connsiteY7" fmla="*/ 2781210 h 3357302"/>
                              <a:gd name="connsiteX8" fmla="*/ 1180882 w 1714821"/>
                              <a:gd name="connsiteY8" fmla="*/ 3356451 h 3357302"/>
                              <a:gd name="connsiteX9" fmla="*/ 1712445 w 1714821"/>
                              <a:gd name="connsiteY9" fmla="*/ 3218839 h 3357302"/>
                              <a:gd name="connsiteX0" fmla="*/ 0 w 1721967"/>
                              <a:gd name="connsiteY0" fmla="*/ 20395 h 3506322"/>
                              <a:gd name="connsiteX1" fmla="*/ 735659 w 1721967"/>
                              <a:gd name="connsiteY1" fmla="*/ 184096 h 3506322"/>
                              <a:gd name="connsiteX2" fmla="*/ 817191 w 1721967"/>
                              <a:gd name="connsiteY2" fmla="*/ 701056 h 3506322"/>
                              <a:gd name="connsiteX3" fmla="*/ 246511 w 1721967"/>
                              <a:gd name="connsiteY3" fmla="*/ 1010107 h 3506322"/>
                              <a:gd name="connsiteX4" fmla="*/ 198611 w 1721967"/>
                              <a:gd name="connsiteY4" fmla="*/ 1505803 h 3506322"/>
                              <a:gd name="connsiteX5" fmla="*/ 1380612 w 1721967"/>
                              <a:gd name="connsiteY5" fmla="*/ 1798138 h 3506322"/>
                              <a:gd name="connsiteX6" fmla="*/ 1676107 w 1721967"/>
                              <a:gd name="connsiteY6" fmla="*/ 2385087 h 3506322"/>
                              <a:gd name="connsiteX7" fmla="*/ 1061148 w 1721967"/>
                              <a:gd name="connsiteY7" fmla="*/ 2781210 h 3506322"/>
                              <a:gd name="connsiteX8" fmla="*/ 1180882 w 1721967"/>
                              <a:gd name="connsiteY8" fmla="*/ 3356451 h 3506322"/>
                              <a:gd name="connsiteX9" fmla="*/ 1721968 w 1721967"/>
                              <a:gd name="connsiteY9" fmla="*/ 3502156 h 3506322"/>
                              <a:gd name="connsiteX0" fmla="*/ 0 w 1916606"/>
                              <a:gd name="connsiteY0" fmla="*/ 20395 h 3512491"/>
                              <a:gd name="connsiteX1" fmla="*/ 735659 w 1916606"/>
                              <a:gd name="connsiteY1" fmla="*/ 184096 h 3512491"/>
                              <a:gd name="connsiteX2" fmla="*/ 817191 w 1916606"/>
                              <a:gd name="connsiteY2" fmla="*/ 701056 h 3512491"/>
                              <a:gd name="connsiteX3" fmla="*/ 246511 w 1916606"/>
                              <a:gd name="connsiteY3" fmla="*/ 1010107 h 3512491"/>
                              <a:gd name="connsiteX4" fmla="*/ 198611 w 1916606"/>
                              <a:gd name="connsiteY4" fmla="*/ 1505803 h 3512491"/>
                              <a:gd name="connsiteX5" fmla="*/ 1380612 w 1916606"/>
                              <a:gd name="connsiteY5" fmla="*/ 1798138 h 3512491"/>
                              <a:gd name="connsiteX6" fmla="*/ 1676107 w 1916606"/>
                              <a:gd name="connsiteY6" fmla="*/ 2385087 h 3512491"/>
                              <a:gd name="connsiteX7" fmla="*/ 1061148 w 1916606"/>
                              <a:gd name="connsiteY7" fmla="*/ 2781210 h 3512491"/>
                              <a:gd name="connsiteX8" fmla="*/ 1180882 w 1916606"/>
                              <a:gd name="connsiteY8" fmla="*/ 3356451 h 3512491"/>
                              <a:gd name="connsiteX9" fmla="*/ 1721968 w 1916606"/>
                              <a:gd name="connsiteY9" fmla="*/ 3502156 h 3512491"/>
                              <a:gd name="connsiteX0" fmla="*/ 0 w 1714821"/>
                              <a:gd name="connsiteY0" fmla="*/ 20395 h 3356451"/>
                              <a:gd name="connsiteX1" fmla="*/ 735659 w 1714821"/>
                              <a:gd name="connsiteY1" fmla="*/ 184096 h 3356451"/>
                              <a:gd name="connsiteX2" fmla="*/ 817191 w 1714821"/>
                              <a:gd name="connsiteY2" fmla="*/ 701056 h 3356451"/>
                              <a:gd name="connsiteX3" fmla="*/ 246511 w 1714821"/>
                              <a:gd name="connsiteY3" fmla="*/ 1010107 h 3356451"/>
                              <a:gd name="connsiteX4" fmla="*/ 198611 w 1714821"/>
                              <a:gd name="connsiteY4" fmla="*/ 1505803 h 3356451"/>
                              <a:gd name="connsiteX5" fmla="*/ 1380612 w 1714821"/>
                              <a:gd name="connsiteY5" fmla="*/ 1798138 h 3356451"/>
                              <a:gd name="connsiteX6" fmla="*/ 1676107 w 1714821"/>
                              <a:gd name="connsiteY6" fmla="*/ 2385087 h 3356451"/>
                              <a:gd name="connsiteX7" fmla="*/ 1061148 w 1714821"/>
                              <a:gd name="connsiteY7" fmla="*/ 2781210 h 3356451"/>
                              <a:gd name="connsiteX8" fmla="*/ 1180882 w 1714821"/>
                              <a:gd name="connsiteY8" fmla="*/ 3356451 h 3356451"/>
                              <a:gd name="connsiteX0" fmla="*/ 0 w 1714821"/>
                              <a:gd name="connsiteY0" fmla="*/ 20395 h 3356348"/>
                              <a:gd name="connsiteX1" fmla="*/ 735659 w 1714821"/>
                              <a:gd name="connsiteY1" fmla="*/ 184096 h 3356348"/>
                              <a:gd name="connsiteX2" fmla="*/ 817191 w 1714821"/>
                              <a:gd name="connsiteY2" fmla="*/ 701056 h 3356348"/>
                              <a:gd name="connsiteX3" fmla="*/ 246511 w 1714821"/>
                              <a:gd name="connsiteY3" fmla="*/ 1010107 h 3356348"/>
                              <a:gd name="connsiteX4" fmla="*/ 198611 w 1714821"/>
                              <a:gd name="connsiteY4" fmla="*/ 1505803 h 3356348"/>
                              <a:gd name="connsiteX5" fmla="*/ 1380612 w 1714821"/>
                              <a:gd name="connsiteY5" fmla="*/ 1798138 h 3356348"/>
                              <a:gd name="connsiteX6" fmla="*/ 1676107 w 1714821"/>
                              <a:gd name="connsiteY6" fmla="*/ 2385087 h 3356348"/>
                              <a:gd name="connsiteX7" fmla="*/ 1061148 w 1714821"/>
                              <a:gd name="connsiteY7" fmla="*/ 2781210 h 3356348"/>
                              <a:gd name="connsiteX8" fmla="*/ 1145455 w 1714821"/>
                              <a:gd name="connsiteY8" fmla="*/ 3356348 h 3356348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610161 w 1714821"/>
                              <a:gd name="connsiteY8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229573 w 1714821"/>
                              <a:gd name="connsiteY8" fmla="*/ 3208254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14821" h="3534126">
                                <a:moveTo>
                                  <a:pt x="0" y="20395"/>
                                </a:moveTo>
                                <a:cubicBezTo>
                                  <a:pt x="529431" y="-48662"/>
                                  <a:pt x="599461" y="70652"/>
                                  <a:pt x="735659" y="184096"/>
                                </a:cubicBezTo>
                                <a:cubicBezTo>
                                  <a:pt x="871858" y="297540"/>
                                  <a:pt x="991097" y="587554"/>
                                  <a:pt x="817191" y="701056"/>
                                </a:cubicBezTo>
                                <a:cubicBezTo>
                                  <a:pt x="653921" y="812221"/>
                                  <a:pt x="364586" y="854461"/>
                                  <a:pt x="246511" y="1010107"/>
                                </a:cubicBezTo>
                                <a:cubicBezTo>
                                  <a:pt x="128436" y="1165753"/>
                                  <a:pt x="-34745" y="1116277"/>
                                  <a:pt x="198611" y="1505803"/>
                                </a:cubicBezTo>
                                <a:cubicBezTo>
                                  <a:pt x="431967" y="1895329"/>
                                  <a:pt x="1134363" y="1651591"/>
                                  <a:pt x="1380612" y="1798138"/>
                                </a:cubicBezTo>
                                <a:cubicBezTo>
                                  <a:pt x="1626861" y="1944685"/>
                                  <a:pt x="1794197" y="2145409"/>
                                  <a:pt x="1676107" y="2385087"/>
                                </a:cubicBezTo>
                                <a:cubicBezTo>
                                  <a:pt x="1547849" y="2556079"/>
                                  <a:pt x="1162232" y="2630282"/>
                                  <a:pt x="1061148" y="2781210"/>
                                </a:cubicBezTo>
                                <a:cubicBezTo>
                                  <a:pt x="960064" y="2932138"/>
                                  <a:pt x="872602" y="3046469"/>
                                  <a:pt x="1069604" y="3290656"/>
                                </a:cubicBezTo>
                                <a:cubicBezTo>
                                  <a:pt x="1161106" y="3416142"/>
                                  <a:pt x="1544827" y="3475941"/>
                                  <a:pt x="1610161" y="3534126"/>
                                </a:cubicBezTo>
                              </a:path>
                            </a:pathLst>
                          </a:custGeom>
                          <a:ln w="28575"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33" name="Grupa 733"/>
                        <wpg:cNvGrpSpPr/>
                        <wpg:grpSpPr>
                          <a:xfrm>
                            <a:off x="4046482" y="0"/>
                            <a:ext cx="3344545" cy="725805"/>
                            <a:chOff x="0" y="0"/>
                            <a:chExt cx="3344704" cy="726191"/>
                          </a:xfrm>
                        </wpg:grpSpPr>
                        <wps:wsp>
                          <wps:cNvPr id="714" name="Łącznik prostoliniowy 714"/>
                          <wps:cNvCnPr/>
                          <wps:spPr>
                            <a:xfrm>
                              <a:off x="0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5" name="Łącznik prostoliniowy 715"/>
                          <wps:cNvCnPr/>
                          <wps:spPr>
                            <a:xfrm>
                              <a:off x="371301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6" name="Łącznik prostoliniowy 716"/>
                          <wps:cNvCnPr/>
                          <wps:spPr>
                            <a:xfrm>
                              <a:off x="1490749" y="33251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7" name="Łącznik prostoliniowy 717"/>
                          <wps:cNvCnPr/>
                          <wps:spPr>
                            <a:xfrm>
                              <a:off x="1867592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8" name="Łącznik prostoliniowy 718"/>
                          <wps:cNvCnPr/>
                          <wps:spPr>
                            <a:xfrm>
                              <a:off x="2970414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9" name="Łącznik prostoliniowy 719"/>
                          <wps:cNvCnPr/>
                          <wps:spPr>
                            <a:xfrm>
                              <a:off x="3341716" y="0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0" name="Łącznik prostoliniowy 720"/>
                          <wps:cNvCnPr/>
                          <wps:spPr>
                            <a:xfrm>
                              <a:off x="2975956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1" name="Łącznik prostoliniowy 721"/>
                          <wps:cNvCnPr/>
                          <wps:spPr>
                            <a:xfrm>
                              <a:off x="1524000" y="720437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2" name="Łącznik prostoliniowy 722"/>
                          <wps:cNvCnPr/>
                          <wps:spPr>
                            <a:xfrm>
                              <a:off x="5541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3" name="Łącznik prostoliniowy 723"/>
                          <wps:cNvCnPr/>
                          <wps:spPr>
                            <a:xfrm>
                              <a:off x="2604654" y="16626"/>
                              <a:ext cx="368645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4" name="Łącznik prostoliniowy 724"/>
                          <wps:cNvCnPr/>
                          <wps:spPr>
                            <a:xfrm>
                              <a:off x="1917469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5" name="Łącznik prostoliniowy 725"/>
                          <wps:cNvCnPr/>
                          <wps:spPr>
                            <a:xfrm>
                              <a:off x="2255520" y="393470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6" name="Łącznik prostoliniowy 726"/>
                          <wps:cNvCnPr/>
                          <wps:spPr>
                            <a:xfrm>
                              <a:off x="770312" y="376844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7" name="Łącznik prostoliniowy 727"/>
                          <wps:cNvCnPr/>
                          <wps:spPr>
                            <a:xfrm>
                              <a:off x="1152698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8" name="Łącznik prostoliniowy 728"/>
                          <wps:cNvCnPr/>
                          <wps:spPr>
                            <a:xfrm>
                              <a:off x="432261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9" name="Łącznik prostoliniowy 729"/>
                          <wps:cNvCnPr/>
                          <wps:spPr>
                            <a:xfrm>
                              <a:off x="781396" y="22168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0" name="Łącznik prostoliniowy 730"/>
                          <wps:cNvCnPr/>
                          <wps:spPr>
                            <a:xfrm>
                              <a:off x="1124989" y="11084"/>
                              <a:ext cx="0" cy="355003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1" name="Łącznik prostoliniowy 731"/>
                          <wps:cNvCnPr/>
                          <wps:spPr>
                            <a:xfrm>
                              <a:off x="2266603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2" name="Łącznik prostoliniowy 732"/>
                          <wps:cNvCnPr/>
                          <wps:spPr>
                            <a:xfrm>
                              <a:off x="2610196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34" name="Grupa 734"/>
                        <wpg:cNvGrpSpPr/>
                        <wpg:grpSpPr>
                          <a:xfrm>
                            <a:off x="0" y="21020"/>
                            <a:ext cx="3344545" cy="725805"/>
                            <a:chOff x="0" y="0"/>
                            <a:chExt cx="3344704" cy="726191"/>
                          </a:xfrm>
                        </wpg:grpSpPr>
                        <wps:wsp>
                          <wps:cNvPr id="735" name="Łącznik prostoliniowy 735"/>
                          <wps:cNvCnPr/>
                          <wps:spPr>
                            <a:xfrm>
                              <a:off x="0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8" name="Łącznik prostoliniowy 608"/>
                          <wps:cNvCnPr/>
                          <wps:spPr>
                            <a:xfrm>
                              <a:off x="371301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4" name="Łącznik prostoliniowy 614"/>
                          <wps:cNvCnPr/>
                          <wps:spPr>
                            <a:xfrm>
                              <a:off x="1490749" y="33251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0" name="Łącznik prostoliniowy 620"/>
                          <wps:cNvCnPr/>
                          <wps:spPr>
                            <a:xfrm>
                              <a:off x="1867592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2" name="Łącznik prostoliniowy 622"/>
                          <wps:cNvCnPr/>
                          <wps:spPr>
                            <a:xfrm>
                              <a:off x="2970414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3" name="Łącznik prostoliniowy 623"/>
                          <wps:cNvCnPr/>
                          <wps:spPr>
                            <a:xfrm>
                              <a:off x="3341716" y="0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4" name="Łącznik prostoliniowy 624"/>
                          <wps:cNvCnPr/>
                          <wps:spPr>
                            <a:xfrm>
                              <a:off x="2975956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5" name="Łącznik prostoliniowy 625"/>
                          <wps:cNvCnPr/>
                          <wps:spPr>
                            <a:xfrm>
                              <a:off x="1524000" y="720437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6" name="Łącznik prostoliniowy 626"/>
                          <wps:cNvCnPr/>
                          <wps:spPr>
                            <a:xfrm>
                              <a:off x="5541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7" name="Łącznik prostoliniowy 627"/>
                          <wps:cNvCnPr/>
                          <wps:spPr>
                            <a:xfrm>
                              <a:off x="2604654" y="16626"/>
                              <a:ext cx="368645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8" name="Łącznik prostoliniowy 628"/>
                          <wps:cNvCnPr/>
                          <wps:spPr>
                            <a:xfrm>
                              <a:off x="1917469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9" name="Łącznik prostoliniowy 629"/>
                          <wps:cNvCnPr/>
                          <wps:spPr>
                            <a:xfrm>
                              <a:off x="2255520" y="393470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0" name="Łącznik prostoliniowy 630"/>
                          <wps:cNvCnPr/>
                          <wps:spPr>
                            <a:xfrm>
                              <a:off x="770312" y="376844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1" name="Łącznik prostoliniowy 631"/>
                          <wps:cNvCnPr/>
                          <wps:spPr>
                            <a:xfrm>
                              <a:off x="1152698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2" name="Łącznik prostoliniowy 632"/>
                          <wps:cNvCnPr/>
                          <wps:spPr>
                            <a:xfrm>
                              <a:off x="432261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3" name="Łącznik prostoliniowy 633"/>
                          <wps:cNvCnPr/>
                          <wps:spPr>
                            <a:xfrm>
                              <a:off x="781396" y="22168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4" name="Łącznik prostoliniowy 634"/>
                          <wps:cNvCnPr/>
                          <wps:spPr>
                            <a:xfrm>
                              <a:off x="1124989" y="11084"/>
                              <a:ext cx="0" cy="355003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5" name="Łącznik prostoliniowy 635"/>
                          <wps:cNvCnPr/>
                          <wps:spPr>
                            <a:xfrm>
                              <a:off x="2266603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6" name="Łącznik prostoliniowy 636"/>
                          <wps:cNvCnPr/>
                          <wps:spPr>
                            <a:xfrm>
                              <a:off x="2610196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769" o:spid="_x0000_s1026" style="position:absolute;margin-left:43.25pt;margin-top:13.05pt;width:581.95pt;height:160.35pt;z-index:251723776" coordsize="73910,20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">
                <v:shape id="Dowolny kształt 663" o:spid="_x0000_s1027" style="position:absolute;left:12244;top:1103;width:9024;height:29502;rotation:-4706650fd;visibility:visible;mso-wrap-style:square;v-text-anchor:middle" coordsize="1714821,3534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SfpsMA&#10;AADcAAAADwAAAGRycy9kb3ducmV2LnhtbESPS4vCQBCE7wv+h6EFb+tEhaxER/GBIJ5cX+cm0ybB&#10;TE/MjCb+e2dhwWNRVV9R03lrSvGk2hWWFQz6EQji1OqCMwWn4+Z7DMJ5ZI2lZVLwIgfzWedriom2&#10;Df/S8+AzESDsElSQe18lUro0J4Oubyvi4F1tbdAHWWdS19gEuCnlMIpiabDgsJBjRauc0tvhYRSc&#10;o21T7X7W/sKvYnBe7e/L3emuVK/bLiYgPLX+E/5vb7WCOB7B35lwBO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SfpsMAAADcAAAADwAAAAAAAAAAAAAAAACYAgAAZHJzL2Rv&#10;d25yZXYueG1sUEsFBgAAAAAEAAQA9QAAAIgDAAAAAA==&#10;" path="m,20395c529431,-48662,599461,70652,735659,184096v136199,113444,255438,403458,81532,516960c653921,812221,364586,854461,246511,1010107v-118075,155646,-281256,106170,-47900,495696c431967,1895329,1134363,1651591,1380612,1798138v246249,146547,413585,347271,295495,586949c1547849,2556079,1162232,2630282,1061148,2781210v-101084,150928,-188546,265259,8456,509446c1161106,3416142,1544827,3475941,1610161,3534126e" filled="f" strokecolor="#f79646 [3209]" strokeweight="2.25pt">
                  <v:stroke dashstyle="dashDot"/>
                  <v:shadow on="t" color="black" opacity="24903f" origin=",.5" offset="0,.55556mm"/>
                  <v:path arrowok="t" o:connecttype="custom" o:connectlocs="0,17025;387102,153679;430004,585226;129714,843215;104509,1257011;726475,1501046;881964,1991018;558374,2321692;562823,2746967;847263,2950210" o:connectangles="0,0,0,0,0,0,0,0,0,0"/>
                </v:shape>
                <v:shape id="Dowolny kształt 664" o:spid="_x0000_s1028" style="position:absolute;left:52604;top:1102;width:9024;height:29503;rotation:-4706650fd;flip:x;visibility:visible;mso-wrap-style:square;v-text-anchor:middle" coordsize="1714821,3534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3m8QA&#10;AADcAAAADwAAAGRycy9kb3ducmV2LnhtbESP0WoCMRRE3wv+Q7iCbzVrbRdZjSIFi1SoVP2Ay+aa&#10;XUxulk3qrn69KRT6OMzMGWax6p0VV2pD7VnBZJyBIC69rtkoOB03zzMQISJrtJ5JwY0CrJaDpwUW&#10;2nf8TddDNCJBOBSooIqxKaQMZUUOw9g3xMk7+9ZhTLI1UrfYJbiz8iXLcumw5rRQYUPvFZWXw49T&#10;ED+Ob593P5kaO/Vf+93G5HvbKTUa9us5iEh9/A//tbdaQZ6/wu+Zd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kN5vEAAAA3AAAAA8AAAAAAAAAAAAAAAAAmAIAAGRycy9k&#10;b3ducmV2LnhtbFBLBQYAAAAABAAEAPUAAACJAwAAAAA=&#10;" path="m,20395c529431,-48662,599461,70652,735659,184096v136199,113444,255438,403458,81532,516960c653921,812221,364586,854461,246511,1010107v-118075,155646,-281256,106170,-47900,495696c431967,1895329,1134363,1651591,1380612,1798138v246249,146547,413585,347271,295495,586949c1547849,2556079,1162232,2630282,1061148,2781210v-101084,150928,-188546,265259,8456,509446c1161106,3416142,1544827,3475941,1610161,3534126e" filled="f" strokecolor="#f79646 [3209]" strokeweight="2.25pt">
                  <v:stroke dashstyle="dashDot"/>
                  <v:shadow on="t" color="black" opacity="24903f" origin=",.5" offset="0,.55556mm"/>
                  <v:path arrowok="t" o:connecttype="custom" o:connectlocs="0,17025;387102,153679;430004,585226;129714,843215;104509,1257011;726475,1501046;881964,1991018;558374,2321692;562823,2746967;847263,2950210" o:connectangles="0,0,0,0,0,0,0,0,0,0"/>
                </v:shape>
                <v:group id="Grupa 733" o:spid="_x0000_s1029" style="position:absolute;left:40464;width:33446;height:7258" coordsize="33447,7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Mbs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xDG7FAAAA3AAA&#10;AA8AAAAAAAAAAAAAAAAAqgIAAGRycy9kb3ducmV2LnhtbFBLBQYAAAAABAAEAPoAAACcAwAAAAA=&#10;">
                  <v:line id="Łącznik prostoliniowy 714" o:spid="_x0000_s1030" style="position:absolute;visibility:visible;mso-wrap-style:square" from="0,166" to="0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0F5MUAAADcAAAADwAAAGRycy9kb3ducmV2LnhtbESPW2sCMRSE3wv9D+EUfNOsxUu7NUoR&#10;BRHESwt9PWxON6Gbk3UTdf33RhD6OMzMN8xk1rpKnKkJ1rOCfi8DQVx4bblU8P217L6BCBFZY+WZ&#10;FFwpwGz6/DTBXPsL7+l8iKVIEA45KjAx1rmUoTDkMPR8TZy8X984jEk2pdQNXhLcVfI1y0bSoeW0&#10;YLCmuaHi73ByCnbvp9WWhscf7du5tgt7NJvlWqnOS/v5ASJSG//Dj/ZKKxj3B3A/k46An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0F5M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5" o:spid="_x0000_s1031" style="position:absolute;visibility:visible;mso-wrap-style:square" from="3713,166" to="3713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Ggf8UAAADcAAAADwAAAGRycy9kb3ducmV2LnhtbESPQWsCMRSE70L/Q3iF3mrWglVXo5Sl&#10;ghTEVgWvj83rJnTzsruJuv33jVDwOMzMN8xi1btaXKgL1rOC0TADQVx6bblScDysn6cgQkTWWHsm&#10;Bb8UYLV8GCww1/7KX3TZx0okCIccFZgYm1zKUBpyGIa+IU7et+8cxiS7SuoOrwnuavmSZa/SoeW0&#10;YLChwlD5sz87BZ+z82ZH4/akfV9o+25bs11/KPX02L/NQUTq4z38395oBZPRGG5n0hG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Ggf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6" o:spid="_x0000_s1032" style="position:absolute;visibility:visible;mso-wrap-style:square" from="14907,332" to="14907,7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M+CMQAAADcAAAADwAAAGRycy9kb3ducmV2LnhtbESPQWsCMRSE70L/Q3gFbzVrQa2rUYoo&#10;iCC2VvD62LxuQjcv6ybq+u+NUPA4zMw3zHTeukpcqAnWs4J+LwNBXHhtuVRw+Fm9fYAIEVlj5ZkU&#10;3CjAfPbSmWKu/ZW/6bKPpUgQDjkqMDHWuZShMOQw9HxNnLxf3ziMSTal1A1eE9xV8j3LhtKh5bRg&#10;sKaFoeJvf3YKvsbn9Y4Gp6P27ULbpT2Z7WqjVPe1/ZyAiNTGZ/i/vdYKRv0hPM6k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oz4I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7" o:spid="_x0000_s1033" style="position:absolute;visibility:visible;mso-wrap-style:square" from="18675,166" to="18675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+bk8QAAADcAAAADwAAAGRycy9kb3ducmV2LnhtbESP3WoCMRSE74W+QziF3mlWwZ9ujSKi&#10;IIViq4XeHjbHTXBzsm6irm/fCIKXw8x8w0znravEhZpgPSvo9zIQxIXXlksFv/t1dwIiRGSNlWdS&#10;cKMA89lLZ4q59lf+ocsuliJBOOSowMRY51KGwpDD0PM1cfIOvnEYk2xKqRu8Jrir5CDLRtKh5bRg&#10;sKaloeK4OzsF3+/nzZaGpz/t26W2K3syX+tPpd5e28UHiEhtfIYf7Y1WMO6P4X4mHQ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75uT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8" o:spid="_x0000_s1034" style="position:absolute;visibility:visible;mso-wrap-style:square" from="29704,166" to="29704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AP4cIAAADcAAAADwAAAGRycy9kb3ducmV2LnhtbERPXWvCMBR9F/Yfwh3sTVMHm1s1LUMm&#10;yEDUbuDrpblrwpqb2kTt/r15EHw8nO9FObhWnKkP1rOC6SQDQVx7bblR8PO9Gr+BCBFZY+uZFPxT&#10;gLJ4GC0w1/7CezpXsREphEOOCkyMXS5lqA05DBPfESfu1/cOY4J9I3WPlxTuWvmcZa/SoeXUYLCj&#10;paH6rzo5Bbv303pLL8eD9sNS2097NJvVl1JPj8PHHESkId7FN/daK5hN09p0Jh0BWV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nAP4c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9" o:spid="_x0000_s1035" style="position:absolute;visibility:visible;mso-wrap-style:square" from="33417,0" to="33417,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yqesQAAADcAAAADwAAAGRycy9kb3ducmV2LnhtbESP3WoCMRSE7wu+QziCd5pVsNWtUUQU&#10;pFDqT6G3h83pJrg5WTdR17c3BaGXw8x8w8wWravElZpgPSsYDjIQxIXXlksF38dNfwIiRGSNlWdS&#10;cKcAi3nnZYa59jfe0/UQS5EgHHJUYGKscylDYchhGPiaOHm/vnEYk2xKqRu8Jbir5CjLXqVDy2nB&#10;YE0rQ8XpcHEKdtPL9ovG5x/t25W2a3s2n5sPpXrddvkOIlIb/8PP9lYreBtO4e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PKp6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0" o:spid="_x0000_s1036" style="position:absolute;visibility:visible;mso-wrap-style:square" from="29759,7093" to="33447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rJWsIAAADcAAAADwAAAGRycy9kb3ducmV2LnhtbERPW2vCMBR+F/Yfwhn4pumEeammZcgE&#10;EcY2FXw9NGdNWHNSm6j13y8PAx8/vvuq7F0jrtQF61nByzgDQVx5bblWcDxsRnMQISJrbDyTgjsF&#10;KIunwQpz7W/8Tdd9rEUK4ZCjAhNjm0sZKkMOw9i3xIn78Z3DmGBXS93hLYW7Rk6ybCodWk4NBlta&#10;G6p+9xen4Gtx2X7S6/mkfb/W9t2ezcdmp9TwuX9bgojUx4f4373VCmaTND+dSUdAF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mrJWs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1" o:spid="_x0000_s1037" style="position:absolute;visibility:visible;mso-wrap-style:square" from="15240,7204" to="18927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ZswcQAAADcAAAADwAAAGRycy9kb3ducmV2LnhtbESPQWsCMRSE74L/ITyht5pVaK2rUUQU&#10;pFBsreD1sXlugpuXdRN1/femUPA4zMw3zHTeukpcqQnWs4JBPwNBXHhtuVSw/12/foAIEVlj5ZkU&#10;3CnAfNbtTDHX/sY/dN3FUiQIhxwVmBjrXMpQGHIY+r4mTt7RNw5jkk0pdYO3BHeVHGbZu3RoOS0Y&#10;rGlpqDjtLk7B9/iy2dLb+aB9u9R2Zc/ma/2p1EuvXUxARGrjM/zf3mgFo+EA/s6k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JmzB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2" o:spid="_x0000_s1038" style="position:absolute;visibility:visible;mso-wrap-style:square" from="55,7093" to="3742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TytsQAAADcAAAADwAAAGRycy9kb3ducmV2LnhtbESPQWsCMRSE7wX/Q3iCt5p1QVtXoxSp&#10;IEKpVcHrY/PcBDcv6ybq9t83hUKPw8x8w8yXnavFndpgPSsYDTMQxKXXlisFx8P6+RVEiMgaa8+k&#10;4JsCLBe9pzkW2j/4i+77WIkE4VCgAhNjU0gZSkMOw9A3xMk7+9ZhTLKtpG7xkeCulnmWTaRDy2nB&#10;YEMrQ+Vlf3MKdtPb5pPG15P23Urbd3s1H+utUoN+9zYDEamL/+G/9kYreMlz+D2TjoB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9PK2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3" o:spid="_x0000_s1039" style="position:absolute;visibility:visible;mso-wrap-style:square" from="26046,166" to="2973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hXLcUAAADcAAAADwAAAGRycy9kb3ducmV2LnhtbESPQWsCMRSE70L/Q3iF3rrZKrW6NUoR&#10;BRGKVoVeH5vXTejmZd1EXf99IxQ8DjPzDTOZda4WZ2qD9azgJctBEJdeW64UHPbL5xGIEJE11p5J&#10;wZUCzKYPvQkW2l/4i867WIkE4VCgAhNjU0gZSkMOQ+Yb4uT9+NZhTLKtpG7xkuCulv08H0qHltOC&#10;wYbmhsrf3ckp2I5Pqw29Hr+17+baLuzRfC7XSj09dh/vICJ18R7+b6+0grf+AG5n0hG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hXL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4" o:spid="_x0000_s1040" style="position:absolute;visibility:visible;mso-wrap-style:square" from="19174,166" to="2286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HPWcUAAADcAAAADwAAAGRycy9kb3ducmV2LnhtbESPQWsCMRSE70L/Q3iF3rrZirW6NUoR&#10;BRGKVoVeH5vXTejmZd1EXf99IxQ8DjPzDTOZda4WZ2qD9azgJctBEJdeW64UHPbL5xGIEJE11p5J&#10;wZUCzKYPvQkW2l/4i867WIkE4VCgAhNjU0gZSkMOQ+Yb4uT9+NZhTLKtpG7xkuCulv08H0qHltOC&#10;wYbmhsrf3ckp2I5Pqw29Hr+17+baLuzRfC7XSj09dh/vICJ18R7+b6+0grf+AG5n0hG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HPW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5" o:spid="_x0000_s1041" style="position:absolute;visibility:visible;mso-wrap-style:square" from="22555,3934" to="26242,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1qwsUAAADcAAAADwAAAGRycy9kb3ducmV2LnhtbESPQWsCMRSE7wX/Q3gFbzXbBa2uxkVE&#10;QYTSVgWvj83rJnTzsm6ibv99Uyj0OMzMN8yi7F0jbtQF61nB8ygDQVx5bblWcDpun6YgQkTW2Hgm&#10;Bd8UoFwOHhZYaH/nD7odYi0ShEOBCkyMbSFlqAw5DCPfEifv03cOY5JdLXWH9wR3jcyzbCIdWk4L&#10;BltaG6q+Dlen4H123b3R+HLWvl9ru7EX87rdKzV87FdzEJH6+B/+a++0gpd8DL9n0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1qws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6" o:spid="_x0000_s1042" style="position:absolute;visibility:visible;mso-wrap-style:square" from="7703,3768" to="11390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/0tcQAAADcAAAADwAAAGRycy9kb3ducmV2LnhtbESPQWsCMRSE70L/Q3iCt5pVUOtqlCIK&#10;IhRbK3h9bF43oZuXdRN1/femUPA4zMw3zHzZukpcqQnWs4JBPwNBXHhtuVRw/N68voEIEVlj5ZkU&#10;3CnAcvHSmWOu/Y2/6HqIpUgQDjkqMDHWuZShMOQw9H1NnLwf3ziMSTal1A3eEtxVcphlY+nQclow&#10;WNPKUPF7uDgFn9PLdk+j80n7dqXt2p7Nx2anVK/bvs9ARGrjM/zf3moFk+EY/s6k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z/S1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7" o:spid="_x0000_s1043" style="position:absolute;visibility:visible;mso-wrap-style:square" from="11526,166" to="15214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NRLsQAAADcAAAADwAAAGRycy9kb3ducmV2LnhtbESP3WoCMRSE74W+QziF3tVshVZdjVKk&#10;ghTEX/D2sDlugpuTdRN1+/ZGKHg5zMw3zHjaukpcqQnWs4KPbgaCuPDacqlgv5u/D0CEiKyx8kwK&#10;/ijAdPLSGWOu/Y03dN3GUiQIhxwVmBjrXMpQGHIYur4mTt7RNw5jkk0pdYO3BHeV7GXZl3RoOS0Y&#10;rGlmqDhtL07BenhZrOjzfNC+nWn7Y89mOf9V6u21/R6BiNTGZ/i/vdAK+r0+PM6k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g1Eu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8" o:spid="_x0000_s1044" style="position:absolute;visibility:visible;mso-wrap-style:square" from="4322,166" to="8010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zFXMIAAADcAAAADwAAAGRycy9kb3ducmV2LnhtbERPW2vCMBR+F/Yfwhn4pumEeammZcgE&#10;EcY2FXw9NGdNWHNSm6j13y8PAx8/vvuq7F0jrtQF61nByzgDQVx5bblWcDxsRnMQISJrbDyTgjsF&#10;KIunwQpz7W/8Tdd9rEUK4ZCjAhNjm0sZKkMOw9i3xIn78Z3DmGBXS93hLYW7Rk6ybCodWk4NBlta&#10;G6p+9xen4Gtx2X7S6/mkfb/W9t2ezcdmp9TwuX9bgojUx4f4373VCmaTtDadSUdAF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zFXM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9" o:spid="_x0000_s1045" style="position:absolute;visibility:visible;mso-wrap-style:square" from="7813,221" to="7813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Bgx8UAAADcAAAADwAAAGRycy9kb3ducmV2LnhtbESPQWsCMRSE70L/Q3gFbzVbQa1bs4uI&#10;ggjF1hZ6fWxeN6Gbl3UTdf33plDwOMzMN8yi7F0jztQF61nB8ygDQVx5bblW8PW5eXoBESKyxsYz&#10;KbhSgLJ4GCww1/7CH3Q+xFokCIccFZgY21zKUBlyGEa+JU7ej+8cxiS7WuoOLwnuGjnOsql0aDkt&#10;GGxpZaj6PZycgvf5abunyfFb+36l7doezdtmp9TwsV++gojUx3v4v73VCmbjOfydSUdAF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1Bgx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30" o:spid="_x0000_s1046" style="position:absolute;visibility:visible;mso-wrap-style:square" from="11249,110" to="11249,3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Nfh8IAAADcAAAADwAAAGRycy9kb3ducmV2LnhtbERPW2vCMBR+F/wP4Qx8m+km89I1isgE&#10;GcjmBfZ6aM6asOakNql2/355GPj48d2LVe9qcaU2WM8KnsYZCOLSa8uVgvNp+zgHESKyxtozKfil&#10;AKvlcFBgrv2ND3Q9xkqkEA45KjAxNrmUoTTkMIx9Q5y4b986jAm2ldQt3lK4q+Vzlk2lQ8upwWBD&#10;G0Plz7FzCj4X3e6DXi5f2vcbbd/sxey370qNHvr1K4hIfbyL/907rWA2SfPTmXQE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7Nfh8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31" o:spid="_x0000_s1047" style="position:absolute;visibility:visible;mso-wrap-style:square" from="22666,498" to="22666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/6HMUAAADcAAAADwAAAGRycy9kb3ducmV2LnhtbESP3WoCMRSE7wt9h3AK3mnWitpujVJE&#10;QQTxp4XeHjanm9DNybqJur69EYReDjPzDTOZta4SZ2qC9ayg38tAEBdeWy4VfH8tu28gQkTWWHkm&#10;BVcKMJs+P00w1/7CezofYikShEOOCkyMdS5lKAw5DD1fEyfv1zcOY5JNKXWDlwR3lXzNspF0aDkt&#10;GKxpbqj4O5ycgt37abWl4fFH+3au7cIezWa5Vqrz0n5+gIjUxv/wo73SCsaDPtzPpCMgp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/6HM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32" o:spid="_x0000_s1048" style="position:absolute;visibility:visible;mso-wrap-style:square" from="26101,498" to="2610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1ka8UAAADcAAAADwAAAGRycy9kb3ducmV2LnhtbESPQWsCMRSE70L/Q3iF3rrZKrW6NUoR&#10;BRGKVoVeH5vXTejmZd1EXf99IxQ8DjPzDTOZda4WZ2qD9azgJctBEJdeW64UHPbL5xGIEJE11p5J&#10;wZUCzKYPvQkW2l/4i867WIkE4VCgAhNjU0gZSkMOQ+Yb4uT9+NZhTLKtpG7xkuCulv08H0qHltOC&#10;wYbmhsrf3ckp2I5Pqw29Hr+17+baLuzRfC7XSj09dh/vICJ18R7+b6+0grdBH25n0hG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1ka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</v:group>
                <v:group id="Grupa 734" o:spid="_x0000_s1049" style="position:absolute;top:210;width:33445;height:7258" coordsize="33447,7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iUG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f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YlBrFAAAA3AAA&#10;AA8AAAAAAAAAAAAAAAAAqgIAAGRycy9kb3ducmV2LnhtbFBLBQYAAAAABAAEAPoAAACcAwAAAAA=&#10;">
                  <v:line id="Łącznik prostoliniowy 735" o:spid="_x0000_s1050" style="position:absolute;visibility:visible;mso-wrap-style:square" from="0,166" to="0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T8H8QAAADcAAAADwAAAGRycy9kb3ducmV2LnhtbESPQWsCMRSE7wX/Q3iCt5pVsbarUUQU&#10;pCCttuD1sXlugpuXdRN1++9NodDjMDPfMLNF6ypxoyZYzwoG/QwEceG15VLB99fm+RVEiMgaK8+k&#10;4IcCLOadpxnm2t95T7dDLEWCcMhRgYmxzqUMhSGHoe9r4uSdfOMwJtmUUjd4T3BXyWGWvUiHltOC&#10;wZpWhorz4eoUfL5dtx80vhy1b1faru3F7DbvSvW67XIKIlIb/8N/7a1WMBmN4fd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xPwf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08" o:spid="_x0000_s1051" style="position:absolute;visibility:visible;mso-wrap-style:square" from="3713,166" to="3713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iWocIAAADcAAAADwAAAGRycy9kb3ducmV2LnhtbERPy2oCMRTdF/oP4QruasZCpY5GKVJh&#10;EKRVC91eJtdJ6ORmnGQe/n2zKHR5OO/1dnS16KkN1rOC+SwDQVx6bblS8HXZP72CCBFZY+2ZFNwp&#10;wHbz+LDGXPuBT9SfYyVSCIccFZgYm1zKUBpyGGa+IU7c1bcOY4JtJXWLQwp3tXzOsoV0aDk1GGxo&#10;Z6j8OXdOweeyKz7o5fat/bjT9t3ezHF/UGo6Gd9WICKN8V/85y60gkWW1qY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iWoc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14" o:spid="_x0000_s1052" style="position:absolute;visibility:visible;mso-wrap-style:square" from="14907,332" to="14907,7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wKecQAAADcAAAADwAAAGRycy9kb3ducmV2LnhtbESPQWsCMRSE70L/Q3iF3jSrqNitUUQU&#10;pFBstdDrY/PcBDcv6ybq+u8bQfA4zMw3zHTeukpcqAnWs4J+LwNBXHhtuVTwu193JyBCRNZYeSYF&#10;Nwown710pphrf+UfuuxiKRKEQ44KTIx1LmUoDDkMPV8TJ+/gG4cxyaaUusFrgrtKDrJsLB1aTgsG&#10;a1oaKo67s1Pw/X7ebGl0+tO+XWq7sifztf5U6u21XXyAiNTGZ/jR3mgF4/4Q7mfS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3Ap5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0" o:spid="_x0000_s1053" style="position:absolute;visibility:visible;mso-wrap-style:square" from="18675,166" to="18675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vGx8AAAADcAAAADwAAAGRycy9kb3ducmV2LnhtbERPTYvCMBC9L/gfwgje1lRB2a1GEVEQ&#10;QXZXBa9DMzbBZlKbqPXfbw6Cx8f7ns5bV4k7NcF6VjDoZyCIC68tlwqOh/XnF4gQkTVWnknBkwLM&#10;Z52PKebaP/iP7vtYihTCIUcFJsY6lzIUhhyGvq+JE3f2jcOYYFNK3eAjhbtKDrNsLB1aTg0Ga1oa&#10;Ki77m1Pw+33b/NDoetK+XWq7slezW2+V6nXbxQREpDa+xS/3RisYD9P8dCYdATn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iLxsf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2" o:spid="_x0000_s1054" style="position:absolute;visibility:visible;mso-wrap-style:square" from="29704,166" to="29704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X9K8QAAADcAAAADwAAAGRycy9kb3ducmV2LnhtbESPQWsCMRSE7wX/Q3hCbzXrQqWuRimi&#10;IIJYtdDrY/PchG5e1k3U9d8bodDjMDPfMNN552pxpTZYzwqGgwwEcem15UrB93H19gEiRGSNtWdS&#10;cKcA81nvZYqF9jfe0/UQK5EgHApUYGJsCilDachhGPiGOHkn3zqMSbaV1C3eEtzVMs+ykXRoOS0Y&#10;bGhhqPw9XJyCr/FlvaP384/23ULbpT2b7Wqj1Gu/+5yAiNTF//Bfe60VjPIcnmfSEZ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Ff0r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3" o:spid="_x0000_s1055" style="position:absolute;visibility:visible;mso-wrap-style:square" from="33417,0" to="33417,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lYsMQAAADcAAAADwAAAGRycy9kb3ducmV2LnhtbESP3WoCMRSE74W+QziF3tVsLRVdjVKk&#10;ghTEX/D2sDlugpuTdRN1+/ZGKHg5zMw3zHjaukpcqQnWs4KPbgaCuPDacqlgv5u/D0CEiKyx8kwK&#10;/ijAdPLSGWOu/Y03dN3GUiQIhxwVmBjrXMpQGHIYur4mTt7RNw5jkk0pdYO3BHeV7GVZXzq0nBYM&#10;1jQzVJy2F6dgPbwsVvR1PmjfzrT9sWeznP8q9fbafo9ARGrjM/zfXmgF/d4nPM6k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WViw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4" o:spid="_x0000_s1056" style="position:absolute;visibility:visible;mso-wrap-style:square" from="29759,7093" to="33447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DAxMQAAADcAAAADwAAAGRycy9kb3ducmV2LnhtbESP3WoCMRSE74W+QziF3tVspRVdjVKk&#10;ghTEX/D2sDlugpuTdRN1+/ZGKHg5zMw3zHjaukpcqQnWs4KPbgaCuPDacqlgv5u/D0CEiKyx8kwK&#10;/ijAdPLSGWOu/Y03dN3GUiQIhxwVmBjrXMpQGHIYur4mTt7RNw5jkk0pdYO3BHeV7GVZXzq0nBYM&#10;1jQzVJy2F6dgPbwsVvR1PmjfzrT9sWeznP8q9fbafo9ARGrjM/zfXmgF/d4nPM6k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sMDE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5" o:spid="_x0000_s1057" style="position:absolute;visibility:visible;mso-wrap-style:square" from="15240,7204" to="18927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xlX8QAAADcAAAADwAAAGRycy9kb3ducmV2LnhtbESPQWsCMRSE7wX/Q3hCbzVbQWlXo5Sl&#10;ggjSVgWvj81zE9y87G6irv/eFAo9DjPzDTNf9q4WV+qC9azgdZSBIC69tlwpOOxXL28gQkTWWHsm&#10;BXcKsFwMnuaYa3/jH7ruYiUShEOOCkyMTS5lKA05DCPfECfv5DuHMcmukrrDW4K7Wo6zbCodWk4L&#10;BhsqDJXn3cUp+H6/rL9o0h617wttP21rtquNUs/D/mMGIlIf/8N/7bVWMB1P4PdMOgJ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/GVf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6" o:spid="_x0000_s1058" style="position:absolute;visibility:visible;mso-wrap-style:square" from="55,7093" to="3742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77KMQAAADcAAAADwAAAGRycy9kb3ducmV2LnhtbESP3WoCMRSE7wt9h3AE72pWwaWuRhGp&#10;IAVp/QFvD5vjJrg5WTdRt29vCoVeDjPzDTNbdK4Wd2qD9axgOMhAEJdeW64UHA/rt3cQISJrrD2T&#10;gh8KsJi/vsyw0P7BO7rvYyUShEOBCkyMTSFlKA05DAPfECfv7FuHMcm2krrFR4K7Wo6yLJcOLacF&#10;gw2tDJWX/c0p+J7cNl80vp6071baftir2a4/ler3uuUURKQu/of/2hutIB/l8HsmHQE5f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Lvso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7" o:spid="_x0000_s1059" style="position:absolute;visibility:visible;mso-wrap-style:square" from="26046,166" to="2973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Jes8QAAADcAAAADwAAAGRycy9kb3ducmV2LnhtbESPQWsCMRSE70L/Q3iCt5pVUOtqlCIK&#10;IhRbK3h9bF43oZuXdRN1/femUPA4zMw3zHzZukpcqQnWs4JBPwNBXHhtuVRw/N68voEIEVlj5ZkU&#10;3CnAcvHSmWOu/Y2/6HqIpUgQDjkqMDHWuZShMOQw9H1NnLwf3ziMSTal1A3eEtxVcphlY+nQclow&#10;WNPKUPF7uDgFn9PLdk+j80n7dqXt2p7Nx2anVK/bvs9ARGrjM/zf3moF4+EE/s6k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Yl6z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8" o:spid="_x0000_s1060" style="position:absolute;visibility:visible;mso-wrap-style:square" from="19174,166" to="2286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3KwcAAAADcAAAADwAAAGRycy9kb3ducmV2LnhtbERPTYvCMBC9L/gfwgje1lRB2a1GEVEQ&#10;QXZXBa9DMzbBZlKbqPXfbw6Cx8f7ns5bV4k7NcF6VjDoZyCIC68tlwqOh/XnF4gQkTVWnknBkwLM&#10;Z52PKebaP/iP7vtYihTCIUcFJsY6lzIUhhyGvq+JE3f2jcOYYFNK3eAjhbtKDrNsLB1aTg0Ga1oa&#10;Ki77m1Pw+33b/NDoetK+XWq7slezW2+V6nXbxQREpDa+xS/3RisYD9PadCYdATn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b9ysH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9" o:spid="_x0000_s1061" style="position:absolute;visibility:visible;mso-wrap-style:square" from="22555,3934" to="26242,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FvWsQAAADcAAAADwAAAGRycy9kb3ducmV2LnhtbESPQWsCMRSE7wX/Q3hCbzVbQdGtUcqi&#10;IAWpVaHXx+Z1E7p52d1EXf99Iwg9DjPzDbNY9a4WF+qC9azgdZSBIC69tlwpOB03LzMQISJrrD2T&#10;ghsFWC0HTwvMtb/yF10OsRIJwiFHBSbGJpcylIYchpFviJP34zuHMcmukrrDa4K7Wo6zbCodWk4L&#10;BhsqDJW/h7NTsJ+ft580ab+17wtt17Y1u82HUs/D/v0NRKQ+/ocf7a1WMB3P4X4mHQG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sW9a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0" o:spid="_x0000_s1062" style="position:absolute;visibility:visible;mso-wrap-style:square" from="7703,3768" to="11390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JQGsEAAADcAAAADwAAAGRycy9kb3ducmV2LnhtbERPy2oCMRTdC/5DuEJ3mtGitKNRRBRE&#10;KD5acHuZXCfByc04iTr9+2ZRcHk479midZV4UBOsZwXDQQaCuPDacqng53vT/wARIrLGyjMp+KUA&#10;i3m3M8Nc+ycf6XGKpUghHHJUYGKscylDYchhGPiaOHEX3ziMCTal1A0+U7ir5CjLJtKh5dRgsKaV&#10;oeJ6ujsFh8/7dk/j21n7dqXt2t7M12an1FuvXU5BRGrjS/zv3moFk/c0P51JR0DO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UlAawQAAANwAAAAPAAAAAAAAAAAAAAAA&#10;AKECAABkcnMvZG93bnJldi54bWxQSwUGAAAAAAQABAD5AAAAjw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1" o:spid="_x0000_s1063" style="position:absolute;visibility:visible;mso-wrap-style:square" from="11526,166" to="15214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71gcQAAADcAAAADwAAAGRycy9kb3ducmV2LnhtbESPQWsCMRSE70L/Q3iF3jSrotitUUQU&#10;pFBstdDrY/PcBDcv6ybq+u8bQfA4zMw3zHTeukpcqAnWs4J+LwNBXHhtuVTwu193JyBCRNZYeSYF&#10;Nwown710pphrf+UfuuxiKRKEQ44KTIx1LmUoDDkMPV8TJ+/gG4cxyaaUusFrgrtKDrJsLB1aTgsG&#10;a1oaKo67s1Pw/X7ebGl0+tO+XWq7sifztf5U6u21XXyAiNTGZ/jR3mgF42Ef7mfS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HvWB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2" o:spid="_x0000_s1064" style="position:absolute;visibility:visible;mso-wrap-style:square" from="4322,166" to="8010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xr9sQAAADcAAAADwAAAGRycy9kb3ducmV2LnhtbESP3WoCMRSE74W+QziF3tVsLRVdjVKk&#10;ghTEX/D2sDlugpuTdRN1+/ZGKHg5zMw3zHjaukpcqQnWs4KPbgaCuPDacqlgv5u/D0CEiKyx8kwK&#10;/ijAdPLSGWOu/Y03dN3GUiQIhxwVmBjrXMpQGHIYur4mTt7RNw5jkk0pdYO3BHeV7GVZXzq0nBYM&#10;1jQzVJy2F6dgPbwsVvR1PmjfzrT9sWeznP8q9fbafo9ARGrjM/zfXmgF/c8ePM6k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zGv2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3" o:spid="_x0000_s1065" style="position:absolute;visibility:visible;mso-wrap-style:square" from="7813,221" to="7813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DObcQAAADcAAAADwAAAGRycy9kb3ducmV2LnhtbESPQWsCMRSE7wX/Q3hCb5pVqdTVKCIK&#10;UpCqFbw+Nq+b0M3Luom6/femIPQ4zMw3zGzRukrcqAnWs4JBPwNBXHhtuVRw+tr03kGEiKyx8kwK&#10;finAYt55mWGu/Z0PdDvGUiQIhxwVmBjrXMpQGHIY+r4mTt63bxzGJJtS6gbvCe4qOcyysXRoOS0Y&#10;rGllqPg5Xp2C/eS6/aS3y1n7dqXt2l7MbvOh1Gu3XU5BRGrjf/jZ3moF49EI/s6k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gM5t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4" o:spid="_x0000_s1066" style="position:absolute;visibility:visible;mso-wrap-style:square" from="11249,110" to="11249,3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lWGcUAAADcAAAADwAAAGRycy9kb3ducmV2LnhtbESPQWsCMRSE7wX/Q3hCb92s1kq7GkVE&#10;QYRiawteH5vXTejmZd1EXf+9KRQ8DjPzDTOdd64WZ2qD9axgkOUgiEuvLVcKvr/WT68gQkTWWHsm&#10;BVcKMJ/1HqZYaH/hTzrvYyUShEOBCkyMTSFlKA05DJlviJP341uHMcm2krrFS4K7Wg7zfCwdWk4L&#10;BhtaGip/9yen4OPttNnRy/GgfbfUdmWP5n29Veqx3y0mICJ18R7+b2+0gvHzCP7OpCM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lWG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5" o:spid="_x0000_s1067" style="position:absolute;visibility:visible;mso-wrap-style:square" from="22666,498" to="22666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XzgsUAAADcAAAADwAAAGRycy9kb3ducmV2LnhtbESP3WoCMRSE7wt9h3AKvavZtih1NStF&#10;Kogg/lTw9rA53YRuTtZNXNe3N0Khl8PMfMNMZ72rRUdtsJ4VvA4yEMSl15YrBYfvxcsHiBCRNdae&#10;ScGVAsyKx4cp5tpfeEfdPlYiQTjkqMDE2ORShtKQwzDwDXHyfnzrMCbZVlK3eElwV8u3LBtJh5bT&#10;gsGG5obK3/3ZKdiOz8sNDU9H7fu5tl/2ZNaLlVLPT/3nBESkPv6H/9pLrWD0PoT7mXQEZH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Xzgs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6" o:spid="_x0000_s1068" style="position:absolute;visibility:visible;mso-wrap-style:square" from="26101,498" to="2610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dt9cUAAADcAAAADwAAAGRycy9kb3ducmV2LnhtbESPQWsCMRSE74X+h/AKvWnWiku7NUoR&#10;BSkU7Vbw+ti8boKbl3UTdf33jSD0OMzMN8x03rtGnKkL1rOC0TADQVx5bblWsPtZDV5BhIissfFM&#10;Cq4UYD57fJhiof2Fv+lcxlokCIcCFZgY20LKUBlyGIa+JU7er+8cxiS7WuoOLwnuGvmSZbl0aDkt&#10;GGxpYag6lCenYPt2Wm9octxr3y+0Xdqj+Vp9KvX81H+8g4jUx//wvb3WCvJxDrcz6Qj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fdt9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</v:group>
              </v:group>
            </w:pict>
          </mc:Fallback>
        </mc:AlternateContent>
      </w:r>
      <w:r w:rsidR="00886633" w:rsidRPr="00886633">
        <w:rPr>
          <w:b/>
          <w:noProof/>
          <w:color w:val="215868"/>
          <w:sz w:val="32"/>
          <w:szCs w:val="28"/>
        </w:rPr>
        <w:t xml:space="preserve">       </w:t>
      </w:r>
    </w:p>
    <w:p w:rsidR="00886633" w:rsidRPr="00886633" w:rsidRDefault="00886633" w:rsidP="00886633">
      <w:pPr>
        <w:pStyle w:val="Tytu"/>
        <w:tabs>
          <w:tab w:val="left" w:pos="0"/>
        </w:tabs>
        <w:spacing w:line="276" w:lineRule="auto"/>
        <w:rPr>
          <w:b/>
          <w:noProof/>
          <w:color w:val="215868"/>
          <w:sz w:val="32"/>
          <w:szCs w:val="28"/>
        </w:rPr>
      </w:pPr>
    </w:p>
    <w:p w:rsidR="00B96B00" w:rsidRPr="00B96B00" w:rsidRDefault="00886633" w:rsidP="00886633">
      <w:pPr>
        <w:pStyle w:val="Tytu"/>
        <w:tabs>
          <w:tab w:val="left" w:pos="0"/>
        </w:tabs>
        <w:spacing w:line="276" w:lineRule="auto"/>
        <w:rPr>
          <w:noProof/>
          <w:color w:val="215868"/>
          <w:sz w:val="32"/>
          <w:szCs w:val="28"/>
        </w:rPr>
      </w:pPr>
      <w:r w:rsidRPr="00886633">
        <w:rPr>
          <w:b/>
          <w:noProof/>
          <w:color w:val="215868"/>
          <w:sz w:val="32"/>
          <w:szCs w:val="28"/>
        </w:rPr>
        <w:t xml:space="preserve">                   </w:t>
      </w:r>
      <w:bookmarkStart w:id="0" w:name="_GoBack"/>
      <w:bookmarkEnd w:id="0"/>
      <w:r w:rsidR="00BD704E">
        <w:rPr>
          <w:noProof/>
          <w:color w:val="215868"/>
          <w:sz w:val="32"/>
          <w:szCs w:val="28"/>
        </w:rPr>
        <w:br/>
      </w:r>
    </w:p>
    <w:p w:rsidR="001400E4" w:rsidRDefault="00ED70C6" w:rsidP="00B96B00">
      <w:pPr>
        <w:pStyle w:val="Tytu"/>
        <w:tabs>
          <w:tab w:val="left" w:pos="851"/>
        </w:tabs>
        <w:spacing w:line="276" w:lineRule="auto"/>
        <w:ind w:left="851" w:hanging="425"/>
      </w:pPr>
      <w:r>
        <w:rPr>
          <w:b/>
          <w:noProof/>
          <w:color w:val="215868"/>
          <w:sz w:val="32"/>
          <w:szCs w:val="28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0CD21AE" wp14:editId="3891FEA8">
                <wp:simplePos x="0" y="0"/>
                <wp:positionH relativeFrom="column">
                  <wp:posOffset>549275</wp:posOffset>
                </wp:positionH>
                <wp:positionV relativeFrom="paragraph">
                  <wp:posOffset>1736725</wp:posOffset>
                </wp:positionV>
                <wp:extent cx="7390765" cy="2036445"/>
                <wp:effectExtent l="57150" t="19050" r="76835" b="0"/>
                <wp:wrapNone/>
                <wp:docPr id="810" name="Grupa 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0765" cy="2036445"/>
                          <a:chOff x="0" y="0"/>
                          <a:chExt cx="7391027" cy="2036631"/>
                        </a:xfrm>
                      </wpg:grpSpPr>
                      <wps:wsp>
                        <wps:cNvPr id="811" name="Dowolny kształt 811"/>
                        <wps:cNvSpPr/>
                        <wps:spPr>
                          <a:xfrm rot="17290933">
                            <a:off x="1224455" y="110358"/>
                            <a:ext cx="902335" cy="2950210"/>
                          </a:xfrm>
                          <a:custGeom>
                            <a:avLst/>
                            <a:gdLst>
                              <a:gd name="connsiteX0" fmla="*/ 0 w 2532254"/>
                              <a:gd name="connsiteY0" fmla="*/ 77967 h 2184368"/>
                              <a:gd name="connsiteX1" fmla="*/ 1143000 w 2532254"/>
                              <a:gd name="connsiteY1" fmla="*/ 87492 h 2184368"/>
                              <a:gd name="connsiteX2" fmla="*/ 504825 w 2532254"/>
                              <a:gd name="connsiteY2" fmla="*/ 963792 h 2184368"/>
                              <a:gd name="connsiteX3" fmla="*/ 1771650 w 2532254"/>
                              <a:gd name="connsiteY3" fmla="*/ 1020942 h 2184368"/>
                              <a:gd name="connsiteX4" fmla="*/ 1152525 w 2532254"/>
                              <a:gd name="connsiteY4" fmla="*/ 1754367 h 2184368"/>
                              <a:gd name="connsiteX5" fmla="*/ 2438400 w 2532254"/>
                              <a:gd name="connsiteY5" fmla="*/ 2163942 h 2184368"/>
                              <a:gd name="connsiteX6" fmla="*/ 2438400 w 2532254"/>
                              <a:gd name="connsiteY6" fmla="*/ 2125842 h 2184368"/>
                              <a:gd name="connsiteX7" fmla="*/ 2476500 w 2532254"/>
                              <a:gd name="connsiteY7" fmla="*/ 2154417 h 2184368"/>
                              <a:gd name="connsiteX0" fmla="*/ 0 w 2512300"/>
                              <a:gd name="connsiteY0" fmla="*/ 13093 h 2462529"/>
                              <a:gd name="connsiteX1" fmla="*/ 1123046 w 2512300"/>
                              <a:gd name="connsiteY1" fmla="*/ 365653 h 2462529"/>
                              <a:gd name="connsiteX2" fmla="*/ 484871 w 2512300"/>
                              <a:gd name="connsiteY2" fmla="*/ 1241953 h 2462529"/>
                              <a:gd name="connsiteX3" fmla="*/ 1751696 w 2512300"/>
                              <a:gd name="connsiteY3" fmla="*/ 1299103 h 2462529"/>
                              <a:gd name="connsiteX4" fmla="*/ 1132571 w 2512300"/>
                              <a:gd name="connsiteY4" fmla="*/ 2032528 h 2462529"/>
                              <a:gd name="connsiteX5" fmla="*/ 2418446 w 2512300"/>
                              <a:gd name="connsiteY5" fmla="*/ 2442103 h 2462529"/>
                              <a:gd name="connsiteX6" fmla="*/ 2418446 w 2512300"/>
                              <a:gd name="connsiteY6" fmla="*/ 2404003 h 2462529"/>
                              <a:gd name="connsiteX7" fmla="*/ 2456546 w 2512300"/>
                              <a:gd name="connsiteY7" fmla="*/ 2432578 h 2462529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751696 w 2512300"/>
                              <a:gd name="connsiteY3" fmla="*/ 1297859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648399 w 2512300"/>
                              <a:gd name="connsiteY3" fmla="*/ 1423271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5903 h 2465339"/>
                              <a:gd name="connsiteX1" fmla="*/ 1071946 w 2512300"/>
                              <a:gd name="connsiteY1" fmla="*/ 288379 h 2465339"/>
                              <a:gd name="connsiteX2" fmla="*/ 581637 w 2512300"/>
                              <a:gd name="connsiteY2" fmla="*/ 1058097 h 2465339"/>
                              <a:gd name="connsiteX3" fmla="*/ 1648399 w 2512300"/>
                              <a:gd name="connsiteY3" fmla="*/ 1427325 h 2465339"/>
                              <a:gd name="connsiteX4" fmla="*/ 1132571 w 2512300"/>
                              <a:gd name="connsiteY4" fmla="*/ 2035338 h 2465339"/>
                              <a:gd name="connsiteX5" fmla="*/ 2418446 w 2512300"/>
                              <a:gd name="connsiteY5" fmla="*/ 2444913 h 2465339"/>
                              <a:gd name="connsiteX6" fmla="*/ 2418446 w 2512300"/>
                              <a:gd name="connsiteY6" fmla="*/ 2406813 h 2465339"/>
                              <a:gd name="connsiteX7" fmla="*/ 2456546 w 2512300"/>
                              <a:gd name="connsiteY7" fmla="*/ 2435388 h 246533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23412"/>
                              <a:gd name="connsiteY0" fmla="*/ 49303 h 2592272"/>
                              <a:gd name="connsiteX1" fmla="*/ 1071946 w 2523412"/>
                              <a:gd name="connsiteY1" fmla="*/ 321779 h 2592272"/>
                              <a:gd name="connsiteX2" fmla="*/ 581637 w 2523412"/>
                              <a:gd name="connsiteY2" fmla="*/ 1091497 h 2592272"/>
                              <a:gd name="connsiteX3" fmla="*/ 1648399 w 2523412"/>
                              <a:gd name="connsiteY3" fmla="*/ 1460725 h 2592272"/>
                              <a:gd name="connsiteX4" fmla="*/ 1159567 w 2523412"/>
                              <a:gd name="connsiteY4" fmla="*/ 2267624 h 2592272"/>
                              <a:gd name="connsiteX5" fmla="*/ 2418446 w 2523412"/>
                              <a:gd name="connsiteY5" fmla="*/ 2478313 h 2592272"/>
                              <a:gd name="connsiteX6" fmla="*/ 2456546 w 2523412"/>
                              <a:gd name="connsiteY6" fmla="*/ 2468788 h 2592272"/>
                              <a:gd name="connsiteX0" fmla="*/ 0 w 2418446"/>
                              <a:gd name="connsiteY0" fmla="*/ 49303 h 2592272"/>
                              <a:gd name="connsiteX1" fmla="*/ 1071946 w 2418446"/>
                              <a:gd name="connsiteY1" fmla="*/ 321779 h 2592272"/>
                              <a:gd name="connsiteX2" fmla="*/ 581637 w 2418446"/>
                              <a:gd name="connsiteY2" fmla="*/ 1091497 h 2592272"/>
                              <a:gd name="connsiteX3" fmla="*/ 1648399 w 2418446"/>
                              <a:gd name="connsiteY3" fmla="*/ 1460725 h 2592272"/>
                              <a:gd name="connsiteX4" fmla="*/ 1159567 w 2418446"/>
                              <a:gd name="connsiteY4" fmla="*/ 2267624 h 2592272"/>
                              <a:gd name="connsiteX5" fmla="*/ 2418446 w 2418446"/>
                              <a:gd name="connsiteY5" fmla="*/ 2478313 h 2592272"/>
                              <a:gd name="connsiteX0" fmla="*/ 0 w 2418446"/>
                              <a:gd name="connsiteY0" fmla="*/ 15609 h 2558578"/>
                              <a:gd name="connsiteX1" fmla="*/ 1071946 w 2418446"/>
                              <a:gd name="connsiteY1" fmla="*/ 288085 h 2558578"/>
                              <a:gd name="connsiteX2" fmla="*/ 532287 w 2418446"/>
                              <a:gd name="connsiteY2" fmla="*/ 1029260 h 2558578"/>
                              <a:gd name="connsiteX3" fmla="*/ 1648399 w 2418446"/>
                              <a:gd name="connsiteY3" fmla="*/ 1427031 h 2558578"/>
                              <a:gd name="connsiteX4" fmla="*/ 1159567 w 2418446"/>
                              <a:gd name="connsiteY4" fmla="*/ 2233930 h 2558578"/>
                              <a:gd name="connsiteX5" fmla="*/ 2418446 w 2418446"/>
                              <a:gd name="connsiteY5" fmla="*/ 2444619 h 2558578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501876"/>
                              <a:gd name="connsiteX1" fmla="*/ 1090276 w 2418446"/>
                              <a:gd name="connsiteY1" fmla="*/ 238762 h 2501876"/>
                              <a:gd name="connsiteX2" fmla="*/ 532287 w 2418446"/>
                              <a:gd name="connsiteY2" fmla="*/ 1086517 h 2501876"/>
                              <a:gd name="connsiteX3" fmla="*/ 1736781 w 2418446"/>
                              <a:gd name="connsiteY3" fmla="*/ 1472395 h 2501876"/>
                              <a:gd name="connsiteX4" fmla="*/ 1159567 w 2418446"/>
                              <a:gd name="connsiteY4" fmla="*/ 2291187 h 2501876"/>
                              <a:gd name="connsiteX5" fmla="*/ 2418446 w 2418446"/>
                              <a:gd name="connsiteY5" fmla="*/ 2501876 h 2501876"/>
                              <a:gd name="connsiteX0" fmla="*/ 0 w 2418446"/>
                              <a:gd name="connsiteY0" fmla="*/ 72866 h 2539122"/>
                              <a:gd name="connsiteX1" fmla="*/ 1090276 w 2418446"/>
                              <a:gd name="connsiteY1" fmla="*/ 238762 h 2539122"/>
                              <a:gd name="connsiteX2" fmla="*/ 532287 w 2418446"/>
                              <a:gd name="connsiteY2" fmla="*/ 1086517 h 2539122"/>
                              <a:gd name="connsiteX3" fmla="*/ 1736781 w 2418446"/>
                              <a:gd name="connsiteY3" fmla="*/ 1472395 h 2539122"/>
                              <a:gd name="connsiteX4" fmla="*/ 1159567 w 2418446"/>
                              <a:gd name="connsiteY4" fmla="*/ 2291187 h 2539122"/>
                              <a:gd name="connsiteX5" fmla="*/ 2418446 w 2418446"/>
                              <a:gd name="connsiteY5" fmla="*/ 2501876 h 2539122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136780 h 2642907"/>
                              <a:gd name="connsiteX1" fmla="*/ 1621924 w 2418446"/>
                              <a:gd name="connsiteY1" fmla="*/ 186120 h 2642907"/>
                              <a:gd name="connsiteX2" fmla="*/ 532287 w 2418446"/>
                              <a:gd name="connsiteY2" fmla="*/ 1150431 h 2642907"/>
                              <a:gd name="connsiteX3" fmla="*/ 1736781 w 2418446"/>
                              <a:gd name="connsiteY3" fmla="*/ 1536309 h 2642907"/>
                              <a:gd name="connsiteX4" fmla="*/ 1159567 w 2418446"/>
                              <a:gd name="connsiteY4" fmla="*/ 2355101 h 2642907"/>
                              <a:gd name="connsiteX5" fmla="*/ 2418446 w 2418446"/>
                              <a:gd name="connsiteY5" fmla="*/ 2565790 h 2642907"/>
                              <a:gd name="connsiteX0" fmla="*/ 0 w 2418446"/>
                              <a:gd name="connsiteY0" fmla="*/ 136780 h 2565790"/>
                              <a:gd name="connsiteX1" fmla="*/ 1621924 w 2418446"/>
                              <a:gd name="connsiteY1" fmla="*/ 186120 h 2565790"/>
                              <a:gd name="connsiteX2" fmla="*/ 532287 w 2418446"/>
                              <a:gd name="connsiteY2" fmla="*/ 1150431 h 2565790"/>
                              <a:gd name="connsiteX3" fmla="*/ 2341367 w 2418446"/>
                              <a:gd name="connsiteY3" fmla="*/ 1400391 h 2565790"/>
                              <a:gd name="connsiteX4" fmla="*/ 1159567 w 2418446"/>
                              <a:gd name="connsiteY4" fmla="*/ 2355101 h 2565790"/>
                              <a:gd name="connsiteX5" fmla="*/ 2418446 w 2418446"/>
                              <a:gd name="connsiteY5" fmla="*/ 2565790 h 2565790"/>
                              <a:gd name="connsiteX0" fmla="*/ 0 w 2971892"/>
                              <a:gd name="connsiteY0" fmla="*/ 136780 h 2565578"/>
                              <a:gd name="connsiteX1" fmla="*/ 1621924 w 2971892"/>
                              <a:gd name="connsiteY1" fmla="*/ 186120 h 2565578"/>
                              <a:gd name="connsiteX2" fmla="*/ 532287 w 2971892"/>
                              <a:gd name="connsiteY2" fmla="*/ 1150431 h 2565578"/>
                              <a:gd name="connsiteX3" fmla="*/ 2341367 w 2971892"/>
                              <a:gd name="connsiteY3" fmla="*/ 1400391 h 2565578"/>
                              <a:gd name="connsiteX4" fmla="*/ 1159567 w 2971892"/>
                              <a:gd name="connsiteY4" fmla="*/ 2355101 h 2565578"/>
                              <a:gd name="connsiteX5" fmla="*/ 2971892 w 2971892"/>
                              <a:gd name="connsiteY5" fmla="*/ 2565578 h 2565578"/>
                              <a:gd name="connsiteX0" fmla="*/ 0 w 2971892"/>
                              <a:gd name="connsiteY0" fmla="*/ 136780 h 2803236"/>
                              <a:gd name="connsiteX1" fmla="*/ 1621924 w 2971892"/>
                              <a:gd name="connsiteY1" fmla="*/ 186120 h 2803236"/>
                              <a:gd name="connsiteX2" fmla="*/ 532287 w 2971892"/>
                              <a:gd name="connsiteY2" fmla="*/ 1150431 h 2803236"/>
                              <a:gd name="connsiteX3" fmla="*/ 2341367 w 2971892"/>
                              <a:gd name="connsiteY3" fmla="*/ 1400391 h 2803236"/>
                              <a:gd name="connsiteX4" fmla="*/ 1159567 w 2971892"/>
                              <a:gd name="connsiteY4" fmla="*/ 2355101 h 2803236"/>
                              <a:gd name="connsiteX5" fmla="*/ 2971892 w 2971892"/>
                              <a:gd name="connsiteY5" fmla="*/ 2565578 h 2803236"/>
                              <a:gd name="connsiteX0" fmla="*/ 0 w 2971892"/>
                              <a:gd name="connsiteY0" fmla="*/ 136780 h 2801082"/>
                              <a:gd name="connsiteX1" fmla="*/ 1621924 w 2971892"/>
                              <a:gd name="connsiteY1" fmla="*/ 186120 h 2801082"/>
                              <a:gd name="connsiteX2" fmla="*/ 532287 w 2971892"/>
                              <a:gd name="connsiteY2" fmla="*/ 1150431 h 2801082"/>
                              <a:gd name="connsiteX3" fmla="*/ 2341367 w 2971892"/>
                              <a:gd name="connsiteY3" fmla="*/ 1400391 h 2801082"/>
                              <a:gd name="connsiteX4" fmla="*/ 1166706 w 2971892"/>
                              <a:gd name="connsiteY4" fmla="*/ 2345655 h 2801082"/>
                              <a:gd name="connsiteX5" fmla="*/ 2971892 w 2971892"/>
                              <a:gd name="connsiteY5" fmla="*/ 2565578 h 2801082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192368 w 2971892"/>
                              <a:gd name="connsiteY4" fmla="*/ 2493867 h 2836799"/>
                              <a:gd name="connsiteX5" fmla="*/ 2971892 w 2971892"/>
                              <a:gd name="connsiteY5" fmla="*/ 2565578 h 2836799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927483 w 2971892"/>
                              <a:gd name="connsiteY4" fmla="*/ 1909814 h 2836799"/>
                              <a:gd name="connsiteX5" fmla="*/ 1192368 w 2971892"/>
                              <a:gd name="connsiteY5" fmla="*/ 2493867 h 2836799"/>
                              <a:gd name="connsiteX6" fmla="*/ 2971892 w 2971892"/>
                              <a:gd name="connsiteY6" fmla="*/ 2565578 h 2836799"/>
                              <a:gd name="connsiteX0" fmla="*/ 0 w 2971892"/>
                              <a:gd name="connsiteY0" fmla="*/ 136780 h 2815265"/>
                              <a:gd name="connsiteX1" fmla="*/ 1621924 w 2971892"/>
                              <a:gd name="connsiteY1" fmla="*/ 186120 h 2815265"/>
                              <a:gd name="connsiteX2" fmla="*/ 532287 w 2971892"/>
                              <a:gd name="connsiteY2" fmla="*/ 1150431 h 2815265"/>
                              <a:gd name="connsiteX3" fmla="*/ 2386913 w 2971892"/>
                              <a:gd name="connsiteY3" fmla="*/ 1469173 h 2815265"/>
                              <a:gd name="connsiteX4" fmla="*/ 2182186 w 2971892"/>
                              <a:gd name="connsiteY4" fmla="*/ 2020787 h 2815265"/>
                              <a:gd name="connsiteX5" fmla="*/ 1192368 w 2971892"/>
                              <a:gd name="connsiteY5" fmla="*/ 2493867 h 2815265"/>
                              <a:gd name="connsiteX6" fmla="*/ 2971892 w 2971892"/>
                              <a:gd name="connsiteY6" fmla="*/ 2565578 h 2815265"/>
                              <a:gd name="connsiteX0" fmla="*/ 0 w 2971892"/>
                              <a:gd name="connsiteY0" fmla="*/ 136780 h 2814194"/>
                              <a:gd name="connsiteX1" fmla="*/ 1621924 w 2971892"/>
                              <a:gd name="connsiteY1" fmla="*/ 186120 h 2814194"/>
                              <a:gd name="connsiteX2" fmla="*/ 532287 w 2971892"/>
                              <a:gd name="connsiteY2" fmla="*/ 1150431 h 2814194"/>
                              <a:gd name="connsiteX3" fmla="*/ 2386913 w 2971892"/>
                              <a:gd name="connsiteY3" fmla="*/ 1469173 h 2814194"/>
                              <a:gd name="connsiteX4" fmla="*/ 2443836 w 2971892"/>
                              <a:gd name="connsiteY4" fmla="*/ 2049963 h 2814194"/>
                              <a:gd name="connsiteX5" fmla="*/ 1192368 w 2971892"/>
                              <a:gd name="connsiteY5" fmla="*/ 2493867 h 2814194"/>
                              <a:gd name="connsiteX6" fmla="*/ 2971892 w 2971892"/>
                              <a:gd name="connsiteY6" fmla="*/ 2565578 h 2814194"/>
                              <a:gd name="connsiteX0" fmla="*/ 0 w 2971892"/>
                              <a:gd name="connsiteY0" fmla="*/ 136780 h 2760158"/>
                              <a:gd name="connsiteX1" fmla="*/ 1621924 w 2971892"/>
                              <a:gd name="connsiteY1" fmla="*/ 186120 h 2760158"/>
                              <a:gd name="connsiteX2" fmla="*/ 532287 w 2971892"/>
                              <a:gd name="connsiteY2" fmla="*/ 1150431 h 2760158"/>
                              <a:gd name="connsiteX3" fmla="*/ 2386913 w 2971892"/>
                              <a:gd name="connsiteY3" fmla="*/ 1469173 h 2760158"/>
                              <a:gd name="connsiteX4" fmla="*/ 2443836 w 2971892"/>
                              <a:gd name="connsiteY4" fmla="*/ 2049963 h 2760158"/>
                              <a:gd name="connsiteX5" fmla="*/ 1192368 w 2971892"/>
                              <a:gd name="connsiteY5" fmla="*/ 2493867 h 2760158"/>
                              <a:gd name="connsiteX6" fmla="*/ 1395995 w 2971892"/>
                              <a:gd name="connsiteY6" fmla="*/ 2759570 h 2760158"/>
                              <a:gd name="connsiteX7" fmla="*/ 2971892 w 2971892"/>
                              <a:gd name="connsiteY7" fmla="*/ 2565578 h 2760158"/>
                              <a:gd name="connsiteX0" fmla="*/ 0 w 2971892"/>
                              <a:gd name="connsiteY0" fmla="*/ 136780 h 3008625"/>
                              <a:gd name="connsiteX1" fmla="*/ 1621924 w 2971892"/>
                              <a:gd name="connsiteY1" fmla="*/ 186120 h 3008625"/>
                              <a:gd name="connsiteX2" fmla="*/ 532287 w 2971892"/>
                              <a:gd name="connsiteY2" fmla="*/ 1150431 h 3008625"/>
                              <a:gd name="connsiteX3" fmla="*/ 2386913 w 2971892"/>
                              <a:gd name="connsiteY3" fmla="*/ 1469173 h 3008625"/>
                              <a:gd name="connsiteX4" fmla="*/ 2443836 w 2971892"/>
                              <a:gd name="connsiteY4" fmla="*/ 2049963 h 3008625"/>
                              <a:gd name="connsiteX5" fmla="*/ 1192368 w 2971892"/>
                              <a:gd name="connsiteY5" fmla="*/ 2493867 h 3008625"/>
                              <a:gd name="connsiteX6" fmla="*/ 1482815 w 2971892"/>
                              <a:gd name="connsiteY6" fmla="*/ 3008377 h 3008625"/>
                              <a:gd name="connsiteX7" fmla="*/ 2971892 w 2971892"/>
                              <a:gd name="connsiteY7" fmla="*/ 2565578 h 3008625"/>
                              <a:gd name="connsiteX0" fmla="*/ 0 w 3033337"/>
                              <a:gd name="connsiteY0" fmla="*/ 136780 h 3009565"/>
                              <a:gd name="connsiteX1" fmla="*/ 1621924 w 3033337"/>
                              <a:gd name="connsiteY1" fmla="*/ 186120 h 3009565"/>
                              <a:gd name="connsiteX2" fmla="*/ 532287 w 3033337"/>
                              <a:gd name="connsiteY2" fmla="*/ 1150431 h 3009565"/>
                              <a:gd name="connsiteX3" fmla="*/ 2386913 w 3033337"/>
                              <a:gd name="connsiteY3" fmla="*/ 1469173 h 3009565"/>
                              <a:gd name="connsiteX4" fmla="*/ 2443836 w 3033337"/>
                              <a:gd name="connsiteY4" fmla="*/ 2049963 h 3009565"/>
                              <a:gd name="connsiteX5" fmla="*/ 1192368 w 3033337"/>
                              <a:gd name="connsiteY5" fmla="*/ 2493867 h 3009565"/>
                              <a:gd name="connsiteX6" fmla="*/ 1482815 w 3033337"/>
                              <a:gd name="connsiteY6" fmla="*/ 3008377 h 3009565"/>
                              <a:gd name="connsiteX7" fmla="*/ 3033336 w 3033337"/>
                              <a:gd name="connsiteY7" fmla="*/ 2906624 h 3009565"/>
                              <a:gd name="connsiteX0" fmla="*/ 0 w 3033336"/>
                              <a:gd name="connsiteY0" fmla="*/ 136780 h 3136787"/>
                              <a:gd name="connsiteX1" fmla="*/ 1621924 w 3033336"/>
                              <a:gd name="connsiteY1" fmla="*/ 186120 h 3136787"/>
                              <a:gd name="connsiteX2" fmla="*/ 532287 w 3033336"/>
                              <a:gd name="connsiteY2" fmla="*/ 1150431 h 3136787"/>
                              <a:gd name="connsiteX3" fmla="*/ 2386913 w 3033336"/>
                              <a:gd name="connsiteY3" fmla="*/ 1469173 h 3136787"/>
                              <a:gd name="connsiteX4" fmla="*/ 2443836 w 3033336"/>
                              <a:gd name="connsiteY4" fmla="*/ 2049963 h 3136787"/>
                              <a:gd name="connsiteX5" fmla="*/ 1192368 w 3033336"/>
                              <a:gd name="connsiteY5" fmla="*/ 2493867 h 3136787"/>
                              <a:gd name="connsiteX6" fmla="*/ 1616295 w 3033336"/>
                              <a:gd name="connsiteY6" fmla="*/ 3136295 h 3136787"/>
                              <a:gd name="connsiteX7" fmla="*/ 3033336 w 3033336"/>
                              <a:gd name="connsiteY7" fmla="*/ 2906624 h 3136787"/>
                              <a:gd name="connsiteX0" fmla="*/ 0 w 2609511"/>
                              <a:gd name="connsiteY0" fmla="*/ 136780 h 3137909"/>
                              <a:gd name="connsiteX1" fmla="*/ 1621924 w 2609511"/>
                              <a:gd name="connsiteY1" fmla="*/ 186120 h 3137909"/>
                              <a:gd name="connsiteX2" fmla="*/ 532287 w 2609511"/>
                              <a:gd name="connsiteY2" fmla="*/ 1150431 h 3137909"/>
                              <a:gd name="connsiteX3" fmla="*/ 2386913 w 2609511"/>
                              <a:gd name="connsiteY3" fmla="*/ 1469173 h 3137909"/>
                              <a:gd name="connsiteX4" fmla="*/ 2443836 w 2609511"/>
                              <a:gd name="connsiteY4" fmla="*/ 2049963 h 3137909"/>
                              <a:gd name="connsiteX5" fmla="*/ 1192368 w 2609511"/>
                              <a:gd name="connsiteY5" fmla="*/ 2493867 h 3137909"/>
                              <a:gd name="connsiteX6" fmla="*/ 1616295 w 2609511"/>
                              <a:gd name="connsiteY6" fmla="*/ 3136295 h 3137909"/>
                              <a:gd name="connsiteX7" fmla="*/ 2413054 w 2609511"/>
                              <a:gd name="connsiteY7" fmla="*/ 3058652 h 3137909"/>
                              <a:gd name="connsiteX0" fmla="*/ 0 w 2494147"/>
                              <a:gd name="connsiteY0" fmla="*/ 136780 h 3137909"/>
                              <a:gd name="connsiteX1" fmla="*/ 1621924 w 2494147"/>
                              <a:gd name="connsiteY1" fmla="*/ 186120 h 3137909"/>
                              <a:gd name="connsiteX2" fmla="*/ 532287 w 2494147"/>
                              <a:gd name="connsiteY2" fmla="*/ 1150431 h 3137909"/>
                              <a:gd name="connsiteX3" fmla="*/ 1889620 w 2494147"/>
                              <a:gd name="connsiteY3" fmla="*/ 1511830 h 3137909"/>
                              <a:gd name="connsiteX4" fmla="*/ 2443836 w 2494147"/>
                              <a:gd name="connsiteY4" fmla="*/ 2049963 h 3137909"/>
                              <a:gd name="connsiteX5" fmla="*/ 1192368 w 2494147"/>
                              <a:gd name="connsiteY5" fmla="*/ 2493867 h 3137909"/>
                              <a:gd name="connsiteX6" fmla="*/ 1616295 w 2494147"/>
                              <a:gd name="connsiteY6" fmla="*/ 3136295 h 3137909"/>
                              <a:gd name="connsiteX7" fmla="*/ 2413054 w 2494147"/>
                              <a:gd name="connsiteY7" fmla="*/ 3058652 h 3137909"/>
                              <a:gd name="connsiteX0" fmla="*/ 0 w 2413055"/>
                              <a:gd name="connsiteY0" fmla="*/ 136780 h 3137909"/>
                              <a:gd name="connsiteX1" fmla="*/ 1621924 w 2413055"/>
                              <a:gd name="connsiteY1" fmla="*/ 186120 h 3137909"/>
                              <a:gd name="connsiteX2" fmla="*/ 532287 w 2413055"/>
                              <a:gd name="connsiteY2" fmla="*/ 1150431 h 3137909"/>
                              <a:gd name="connsiteX3" fmla="*/ 1889620 w 2413055"/>
                              <a:gd name="connsiteY3" fmla="*/ 1511830 h 3137909"/>
                              <a:gd name="connsiteX4" fmla="*/ 2119482 w 2413055"/>
                              <a:gd name="connsiteY4" fmla="*/ 2037110 h 3137909"/>
                              <a:gd name="connsiteX5" fmla="*/ 1192368 w 2413055"/>
                              <a:gd name="connsiteY5" fmla="*/ 2493867 h 3137909"/>
                              <a:gd name="connsiteX6" fmla="*/ 1616295 w 2413055"/>
                              <a:gd name="connsiteY6" fmla="*/ 3136295 h 3137909"/>
                              <a:gd name="connsiteX7" fmla="*/ 2413054 w 2413055"/>
                              <a:gd name="connsiteY7" fmla="*/ 3058652 h 3137909"/>
                              <a:gd name="connsiteX0" fmla="*/ 0 w 2413054"/>
                              <a:gd name="connsiteY0" fmla="*/ 136780 h 3137909"/>
                              <a:gd name="connsiteX1" fmla="*/ 1621924 w 2413054"/>
                              <a:gd name="connsiteY1" fmla="*/ 186120 h 3137909"/>
                              <a:gd name="connsiteX2" fmla="*/ 532287 w 2413054"/>
                              <a:gd name="connsiteY2" fmla="*/ 1150431 h 3137909"/>
                              <a:gd name="connsiteX3" fmla="*/ 1877464 w 2413054"/>
                              <a:gd name="connsiteY3" fmla="*/ 1511070 h 3137909"/>
                              <a:gd name="connsiteX4" fmla="*/ 2119482 w 2413054"/>
                              <a:gd name="connsiteY4" fmla="*/ 2037110 h 3137909"/>
                              <a:gd name="connsiteX5" fmla="*/ 1192368 w 2413054"/>
                              <a:gd name="connsiteY5" fmla="*/ 2493867 h 3137909"/>
                              <a:gd name="connsiteX6" fmla="*/ 1616295 w 2413054"/>
                              <a:gd name="connsiteY6" fmla="*/ 3136295 h 3137909"/>
                              <a:gd name="connsiteX7" fmla="*/ 2413054 w 2413054"/>
                              <a:gd name="connsiteY7" fmla="*/ 3058652 h 3137909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622934 w 2413054"/>
                              <a:gd name="connsiteY2" fmla="*/ 1300278 h 3079180"/>
                              <a:gd name="connsiteX3" fmla="*/ 1877464 w 2413054"/>
                              <a:gd name="connsiteY3" fmla="*/ 1452341 h 3079180"/>
                              <a:gd name="connsiteX4" fmla="*/ 2119482 w 2413054"/>
                              <a:gd name="connsiteY4" fmla="*/ 1978381 h 3079180"/>
                              <a:gd name="connsiteX5" fmla="*/ 1192368 w 2413054"/>
                              <a:gd name="connsiteY5" fmla="*/ 2435138 h 3079180"/>
                              <a:gd name="connsiteX6" fmla="*/ 1616295 w 2413054"/>
                              <a:gd name="connsiteY6" fmla="*/ 3077566 h 3079180"/>
                              <a:gd name="connsiteX7" fmla="*/ 2413054 w 2413054"/>
                              <a:gd name="connsiteY7" fmla="*/ 2999923 h 3079180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992186 w 2413054"/>
                              <a:gd name="connsiteY2" fmla="*/ 859353 h 3079180"/>
                              <a:gd name="connsiteX3" fmla="*/ 622934 w 2413054"/>
                              <a:gd name="connsiteY3" fmla="*/ 1300278 h 3079180"/>
                              <a:gd name="connsiteX4" fmla="*/ 1877464 w 2413054"/>
                              <a:gd name="connsiteY4" fmla="*/ 1452341 h 3079180"/>
                              <a:gd name="connsiteX5" fmla="*/ 2119482 w 2413054"/>
                              <a:gd name="connsiteY5" fmla="*/ 1978381 h 3079180"/>
                              <a:gd name="connsiteX6" fmla="*/ 1192368 w 2413054"/>
                              <a:gd name="connsiteY6" fmla="*/ 2435138 h 3079180"/>
                              <a:gd name="connsiteX7" fmla="*/ 1616295 w 2413054"/>
                              <a:gd name="connsiteY7" fmla="*/ 3077566 h 3079180"/>
                              <a:gd name="connsiteX8" fmla="*/ 2413054 w 2413054"/>
                              <a:gd name="connsiteY8" fmla="*/ 2999923 h 3079180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578485 w 2413054"/>
                              <a:gd name="connsiteY2" fmla="*/ 778283 h 3049057"/>
                              <a:gd name="connsiteX3" fmla="*/ 622934 w 2413054"/>
                              <a:gd name="connsiteY3" fmla="*/ 1270155 h 3049057"/>
                              <a:gd name="connsiteX4" fmla="*/ 1877464 w 2413054"/>
                              <a:gd name="connsiteY4" fmla="*/ 1422218 h 3049057"/>
                              <a:gd name="connsiteX5" fmla="*/ 2119482 w 2413054"/>
                              <a:gd name="connsiteY5" fmla="*/ 1948258 h 3049057"/>
                              <a:gd name="connsiteX6" fmla="*/ 1192368 w 2413054"/>
                              <a:gd name="connsiteY6" fmla="*/ 2405015 h 3049057"/>
                              <a:gd name="connsiteX7" fmla="*/ 1616295 w 2413054"/>
                              <a:gd name="connsiteY7" fmla="*/ 3047443 h 3049057"/>
                              <a:gd name="connsiteX8" fmla="*/ 2413054 w 2413054"/>
                              <a:gd name="connsiteY8" fmla="*/ 2969800 h 3049057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1331387 w 2413054"/>
                              <a:gd name="connsiteY2" fmla="*/ 336278 h 3049057"/>
                              <a:gd name="connsiteX3" fmla="*/ 578485 w 2413054"/>
                              <a:gd name="connsiteY3" fmla="*/ 778283 h 3049057"/>
                              <a:gd name="connsiteX4" fmla="*/ 622934 w 2413054"/>
                              <a:gd name="connsiteY4" fmla="*/ 1270155 h 3049057"/>
                              <a:gd name="connsiteX5" fmla="*/ 1877464 w 2413054"/>
                              <a:gd name="connsiteY5" fmla="*/ 1422218 h 3049057"/>
                              <a:gd name="connsiteX6" fmla="*/ 2119482 w 2413054"/>
                              <a:gd name="connsiteY6" fmla="*/ 1948258 h 3049057"/>
                              <a:gd name="connsiteX7" fmla="*/ 1192368 w 2413054"/>
                              <a:gd name="connsiteY7" fmla="*/ 2405015 h 3049057"/>
                              <a:gd name="connsiteX8" fmla="*/ 1616295 w 2413054"/>
                              <a:gd name="connsiteY8" fmla="*/ 3047443 h 3049057"/>
                              <a:gd name="connsiteX9" fmla="*/ 2413054 w 2413054"/>
                              <a:gd name="connsiteY9" fmla="*/ 2969800 h 3049057"/>
                              <a:gd name="connsiteX0" fmla="*/ 0 w 2413054"/>
                              <a:gd name="connsiteY0" fmla="*/ 32869 h 3033998"/>
                              <a:gd name="connsiteX1" fmla="*/ 1621924 w 2413054"/>
                              <a:gd name="connsiteY1" fmla="*/ 82209 h 3033998"/>
                              <a:gd name="connsiteX2" fmla="*/ 1517800 w 2413054"/>
                              <a:gd name="connsiteY2" fmla="*/ 436958 h 3033998"/>
                              <a:gd name="connsiteX3" fmla="*/ 578485 w 2413054"/>
                              <a:gd name="connsiteY3" fmla="*/ 763224 h 3033998"/>
                              <a:gd name="connsiteX4" fmla="*/ 622934 w 2413054"/>
                              <a:gd name="connsiteY4" fmla="*/ 1255096 h 3033998"/>
                              <a:gd name="connsiteX5" fmla="*/ 1877464 w 2413054"/>
                              <a:gd name="connsiteY5" fmla="*/ 1407159 h 3033998"/>
                              <a:gd name="connsiteX6" fmla="*/ 2119482 w 2413054"/>
                              <a:gd name="connsiteY6" fmla="*/ 1933199 h 3033998"/>
                              <a:gd name="connsiteX7" fmla="*/ 1192368 w 2413054"/>
                              <a:gd name="connsiteY7" fmla="*/ 2389956 h 3033998"/>
                              <a:gd name="connsiteX8" fmla="*/ 1616295 w 2413054"/>
                              <a:gd name="connsiteY8" fmla="*/ 3032384 h 3033998"/>
                              <a:gd name="connsiteX9" fmla="*/ 2413054 w 2413054"/>
                              <a:gd name="connsiteY9" fmla="*/ 2954741 h 3033998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578485 w 2413054"/>
                              <a:gd name="connsiteY3" fmla="*/ 88541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472150 w 2413054"/>
                              <a:gd name="connsiteY3" fmla="*/ 90877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294437 w 2006882"/>
                              <a:gd name="connsiteY0" fmla="*/ 23334 h 3301035"/>
                              <a:gd name="connsiteX1" fmla="*/ 959449 w 2006882"/>
                              <a:gd name="connsiteY1" fmla="*/ 163152 h 3301035"/>
                              <a:gd name="connsiteX2" fmla="*/ 1111628 w 2006882"/>
                              <a:gd name="connsiteY2" fmla="*/ 703995 h 3301035"/>
                              <a:gd name="connsiteX3" fmla="*/ 65978 w 2006882"/>
                              <a:gd name="connsiteY3" fmla="*/ 1053621 h 3301035"/>
                              <a:gd name="connsiteX4" fmla="*/ 216762 w 2006882"/>
                              <a:gd name="connsiteY4" fmla="*/ 1522133 h 3301035"/>
                              <a:gd name="connsiteX5" fmla="*/ 1471292 w 2006882"/>
                              <a:gd name="connsiteY5" fmla="*/ 1674196 h 3301035"/>
                              <a:gd name="connsiteX6" fmla="*/ 1713310 w 2006882"/>
                              <a:gd name="connsiteY6" fmla="*/ 2200236 h 3301035"/>
                              <a:gd name="connsiteX7" fmla="*/ 786196 w 2006882"/>
                              <a:gd name="connsiteY7" fmla="*/ 2656993 h 3301035"/>
                              <a:gd name="connsiteX8" fmla="*/ 1210123 w 2006882"/>
                              <a:gd name="connsiteY8" fmla="*/ 3299421 h 3301035"/>
                              <a:gd name="connsiteX9" fmla="*/ 2006882 w 2006882"/>
                              <a:gd name="connsiteY9" fmla="*/ 3221778 h 3301035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115733 w 1828178"/>
                              <a:gd name="connsiteY0" fmla="*/ 20395 h 3298096"/>
                              <a:gd name="connsiteX1" fmla="*/ 851392 w 1828178"/>
                              <a:gd name="connsiteY1" fmla="*/ 184096 h 3298096"/>
                              <a:gd name="connsiteX2" fmla="*/ 932924 w 1828178"/>
                              <a:gd name="connsiteY2" fmla="*/ 701056 h 3298096"/>
                              <a:gd name="connsiteX3" fmla="*/ 362244 w 1828178"/>
                              <a:gd name="connsiteY3" fmla="*/ 1010107 h 3298096"/>
                              <a:gd name="connsiteX4" fmla="*/ 38058 w 1828178"/>
                              <a:gd name="connsiteY4" fmla="*/ 1519194 h 3298096"/>
                              <a:gd name="connsiteX5" fmla="*/ 1292588 w 1828178"/>
                              <a:gd name="connsiteY5" fmla="*/ 1671257 h 3298096"/>
                              <a:gd name="connsiteX6" fmla="*/ 1534606 w 1828178"/>
                              <a:gd name="connsiteY6" fmla="*/ 2197297 h 3298096"/>
                              <a:gd name="connsiteX7" fmla="*/ 607492 w 1828178"/>
                              <a:gd name="connsiteY7" fmla="*/ 2654054 h 3298096"/>
                              <a:gd name="connsiteX8" fmla="*/ 1031419 w 1828178"/>
                              <a:gd name="connsiteY8" fmla="*/ 3296482 h 3298096"/>
                              <a:gd name="connsiteX9" fmla="*/ 1828178 w 1828178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176855 w 1712445"/>
                              <a:gd name="connsiteY5" fmla="*/ 1671257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380612 w 1712445"/>
                              <a:gd name="connsiteY5" fmla="*/ 1798138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95191"/>
                              <a:gd name="connsiteY0" fmla="*/ 20395 h 3298096"/>
                              <a:gd name="connsiteX1" fmla="*/ 735659 w 1795191"/>
                              <a:gd name="connsiteY1" fmla="*/ 184096 h 3298096"/>
                              <a:gd name="connsiteX2" fmla="*/ 817191 w 1795191"/>
                              <a:gd name="connsiteY2" fmla="*/ 701056 h 3298096"/>
                              <a:gd name="connsiteX3" fmla="*/ 246511 w 1795191"/>
                              <a:gd name="connsiteY3" fmla="*/ 1010107 h 3298096"/>
                              <a:gd name="connsiteX4" fmla="*/ 198611 w 1795191"/>
                              <a:gd name="connsiteY4" fmla="*/ 1505803 h 3298096"/>
                              <a:gd name="connsiteX5" fmla="*/ 1380612 w 1795191"/>
                              <a:gd name="connsiteY5" fmla="*/ 1798138 h 3298096"/>
                              <a:gd name="connsiteX6" fmla="*/ 1418873 w 1795191"/>
                              <a:gd name="connsiteY6" fmla="*/ 2197297 h 3298096"/>
                              <a:gd name="connsiteX7" fmla="*/ 491759 w 1795191"/>
                              <a:gd name="connsiteY7" fmla="*/ 2654054 h 3298096"/>
                              <a:gd name="connsiteX8" fmla="*/ 915686 w 1795191"/>
                              <a:gd name="connsiteY8" fmla="*/ 3296482 h 3298096"/>
                              <a:gd name="connsiteX9" fmla="*/ 1712445 w 1795191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8583"/>
                              <a:gd name="connsiteY0" fmla="*/ 20395 h 3298096"/>
                              <a:gd name="connsiteX1" fmla="*/ 735659 w 1748583"/>
                              <a:gd name="connsiteY1" fmla="*/ 184096 h 3298096"/>
                              <a:gd name="connsiteX2" fmla="*/ 817191 w 1748583"/>
                              <a:gd name="connsiteY2" fmla="*/ 701056 h 3298096"/>
                              <a:gd name="connsiteX3" fmla="*/ 246511 w 1748583"/>
                              <a:gd name="connsiteY3" fmla="*/ 1010107 h 3298096"/>
                              <a:gd name="connsiteX4" fmla="*/ 198611 w 1748583"/>
                              <a:gd name="connsiteY4" fmla="*/ 1505803 h 3298096"/>
                              <a:gd name="connsiteX5" fmla="*/ 1380612 w 1748583"/>
                              <a:gd name="connsiteY5" fmla="*/ 1798138 h 3298096"/>
                              <a:gd name="connsiteX6" fmla="*/ 1676107 w 1748583"/>
                              <a:gd name="connsiteY6" fmla="*/ 2385087 h 3298096"/>
                              <a:gd name="connsiteX7" fmla="*/ 1061148 w 1748583"/>
                              <a:gd name="connsiteY7" fmla="*/ 2781210 h 3298096"/>
                              <a:gd name="connsiteX8" fmla="*/ 915686 w 1748583"/>
                              <a:gd name="connsiteY8" fmla="*/ 3296482 h 3298096"/>
                              <a:gd name="connsiteX9" fmla="*/ 1712445 w 1748583"/>
                              <a:gd name="connsiteY9" fmla="*/ 3218839 h 3298096"/>
                              <a:gd name="connsiteX0" fmla="*/ 0 w 1714822"/>
                              <a:gd name="connsiteY0" fmla="*/ 20395 h 3298096"/>
                              <a:gd name="connsiteX1" fmla="*/ 735659 w 1714822"/>
                              <a:gd name="connsiteY1" fmla="*/ 184096 h 3298096"/>
                              <a:gd name="connsiteX2" fmla="*/ 817191 w 1714822"/>
                              <a:gd name="connsiteY2" fmla="*/ 701056 h 3298096"/>
                              <a:gd name="connsiteX3" fmla="*/ 246511 w 1714822"/>
                              <a:gd name="connsiteY3" fmla="*/ 1010107 h 3298096"/>
                              <a:gd name="connsiteX4" fmla="*/ 198611 w 1714822"/>
                              <a:gd name="connsiteY4" fmla="*/ 1505803 h 3298096"/>
                              <a:gd name="connsiteX5" fmla="*/ 1380612 w 1714822"/>
                              <a:gd name="connsiteY5" fmla="*/ 1798138 h 3298096"/>
                              <a:gd name="connsiteX6" fmla="*/ 1676107 w 1714822"/>
                              <a:gd name="connsiteY6" fmla="*/ 2385087 h 3298096"/>
                              <a:gd name="connsiteX7" fmla="*/ 1061148 w 1714822"/>
                              <a:gd name="connsiteY7" fmla="*/ 2781210 h 3298096"/>
                              <a:gd name="connsiteX8" fmla="*/ 915686 w 1714822"/>
                              <a:gd name="connsiteY8" fmla="*/ 3296482 h 3298096"/>
                              <a:gd name="connsiteX9" fmla="*/ 1712445 w 1714822"/>
                              <a:gd name="connsiteY9" fmla="*/ 3218839 h 3298096"/>
                              <a:gd name="connsiteX0" fmla="*/ 0 w 1714821"/>
                              <a:gd name="connsiteY0" fmla="*/ 20395 h 3357302"/>
                              <a:gd name="connsiteX1" fmla="*/ 735659 w 1714821"/>
                              <a:gd name="connsiteY1" fmla="*/ 184096 h 3357302"/>
                              <a:gd name="connsiteX2" fmla="*/ 817191 w 1714821"/>
                              <a:gd name="connsiteY2" fmla="*/ 701056 h 3357302"/>
                              <a:gd name="connsiteX3" fmla="*/ 246511 w 1714821"/>
                              <a:gd name="connsiteY3" fmla="*/ 1010107 h 3357302"/>
                              <a:gd name="connsiteX4" fmla="*/ 198611 w 1714821"/>
                              <a:gd name="connsiteY4" fmla="*/ 1505803 h 3357302"/>
                              <a:gd name="connsiteX5" fmla="*/ 1380612 w 1714821"/>
                              <a:gd name="connsiteY5" fmla="*/ 1798138 h 3357302"/>
                              <a:gd name="connsiteX6" fmla="*/ 1676107 w 1714821"/>
                              <a:gd name="connsiteY6" fmla="*/ 2385087 h 3357302"/>
                              <a:gd name="connsiteX7" fmla="*/ 1061148 w 1714821"/>
                              <a:gd name="connsiteY7" fmla="*/ 2781210 h 3357302"/>
                              <a:gd name="connsiteX8" fmla="*/ 1180882 w 1714821"/>
                              <a:gd name="connsiteY8" fmla="*/ 3356451 h 3357302"/>
                              <a:gd name="connsiteX9" fmla="*/ 1712445 w 1714821"/>
                              <a:gd name="connsiteY9" fmla="*/ 3218839 h 3357302"/>
                              <a:gd name="connsiteX0" fmla="*/ 0 w 1721967"/>
                              <a:gd name="connsiteY0" fmla="*/ 20395 h 3506322"/>
                              <a:gd name="connsiteX1" fmla="*/ 735659 w 1721967"/>
                              <a:gd name="connsiteY1" fmla="*/ 184096 h 3506322"/>
                              <a:gd name="connsiteX2" fmla="*/ 817191 w 1721967"/>
                              <a:gd name="connsiteY2" fmla="*/ 701056 h 3506322"/>
                              <a:gd name="connsiteX3" fmla="*/ 246511 w 1721967"/>
                              <a:gd name="connsiteY3" fmla="*/ 1010107 h 3506322"/>
                              <a:gd name="connsiteX4" fmla="*/ 198611 w 1721967"/>
                              <a:gd name="connsiteY4" fmla="*/ 1505803 h 3506322"/>
                              <a:gd name="connsiteX5" fmla="*/ 1380612 w 1721967"/>
                              <a:gd name="connsiteY5" fmla="*/ 1798138 h 3506322"/>
                              <a:gd name="connsiteX6" fmla="*/ 1676107 w 1721967"/>
                              <a:gd name="connsiteY6" fmla="*/ 2385087 h 3506322"/>
                              <a:gd name="connsiteX7" fmla="*/ 1061148 w 1721967"/>
                              <a:gd name="connsiteY7" fmla="*/ 2781210 h 3506322"/>
                              <a:gd name="connsiteX8" fmla="*/ 1180882 w 1721967"/>
                              <a:gd name="connsiteY8" fmla="*/ 3356451 h 3506322"/>
                              <a:gd name="connsiteX9" fmla="*/ 1721968 w 1721967"/>
                              <a:gd name="connsiteY9" fmla="*/ 3502156 h 3506322"/>
                              <a:gd name="connsiteX0" fmla="*/ 0 w 1916606"/>
                              <a:gd name="connsiteY0" fmla="*/ 20395 h 3512491"/>
                              <a:gd name="connsiteX1" fmla="*/ 735659 w 1916606"/>
                              <a:gd name="connsiteY1" fmla="*/ 184096 h 3512491"/>
                              <a:gd name="connsiteX2" fmla="*/ 817191 w 1916606"/>
                              <a:gd name="connsiteY2" fmla="*/ 701056 h 3512491"/>
                              <a:gd name="connsiteX3" fmla="*/ 246511 w 1916606"/>
                              <a:gd name="connsiteY3" fmla="*/ 1010107 h 3512491"/>
                              <a:gd name="connsiteX4" fmla="*/ 198611 w 1916606"/>
                              <a:gd name="connsiteY4" fmla="*/ 1505803 h 3512491"/>
                              <a:gd name="connsiteX5" fmla="*/ 1380612 w 1916606"/>
                              <a:gd name="connsiteY5" fmla="*/ 1798138 h 3512491"/>
                              <a:gd name="connsiteX6" fmla="*/ 1676107 w 1916606"/>
                              <a:gd name="connsiteY6" fmla="*/ 2385087 h 3512491"/>
                              <a:gd name="connsiteX7" fmla="*/ 1061148 w 1916606"/>
                              <a:gd name="connsiteY7" fmla="*/ 2781210 h 3512491"/>
                              <a:gd name="connsiteX8" fmla="*/ 1180882 w 1916606"/>
                              <a:gd name="connsiteY8" fmla="*/ 3356451 h 3512491"/>
                              <a:gd name="connsiteX9" fmla="*/ 1721968 w 1916606"/>
                              <a:gd name="connsiteY9" fmla="*/ 3502156 h 3512491"/>
                              <a:gd name="connsiteX0" fmla="*/ 0 w 1714821"/>
                              <a:gd name="connsiteY0" fmla="*/ 20395 h 3356451"/>
                              <a:gd name="connsiteX1" fmla="*/ 735659 w 1714821"/>
                              <a:gd name="connsiteY1" fmla="*/ 184096 h 3356451"/>
                              <a:gd name="connsiteX2" fmla="*/ 817191 w 1714821"/>
                              <a:gd name="connsiteY2" fmla="*/ 701056 h 3356451"/>
                              <a:gd name="connsiteX3" fmla="*/ 246511 w 1714821"/>
                              <a:gd name="connsiteY3" fmla="*/ 1010107 h 3356451"/>
                              <a:gd name="connsiteX4" fmla="*/ 198611 w 1714821"/>
                              <a:gd name="connsiteY4" fmla="*/ 1505803 h 3356451"/>
                              <a:gd name="connsiteX5" fmla="*/ 1380612 w 1714821"/>
                              <a:gd name="connsiteY5" fmla="*/ 1798138 h 3356451"/>
                              <a:gd name="connsiteX6" fmla="*/ 1676107 w 1714821"/>
                              <a:gd name="connsiteY6" fmla="*/ 2385087 h 3356451"/>
                              <a:gd name="connsiteX7" fmla="*/ 1061148 w 1714821"/>
                              <a:gd name="connsiteY7" fmla="*/ 2781210 h 3356451"/>
                              <a:gd name="connsiteX8" fmla="*/ 1180882 w 1714821"/>
                              <a:gd name="connsiteY8" fmla="*/ 3356451 h 3356451"/>
                              <a:gd name="connsiteX0" fmla="*/ 0 w 1714821"/>
                              <a:gd name="connsiteY0" fmla="*/ 20395 h 3356348"/>
                              <a:gd name="connsiteX1" fmla="*/ 735659 w 1714821"/>
                              <a:gd name="connsiteY1" fmla="*/ 184096 h 3356348"/>
                              <a:gd name="connsiteX2" fmla="*/ 817191 w 1714821"/>
                              <a:gd name="connsiteY2" fmla="*/ 701056 h 3356348"/>
                              <a:gd name="connsiteX3" fmla="*/ 246511 w 1714821"/>
                              <a:gd name="connsiteY3" fmla="*/ 1010107 h 3356348"/>
                              <a:gd name="connsiteX4" fmla="*/ 198611 w 1714821"/>
                              <a:gd name="connsiteY4" fmla="*/ 1505803 h 3356348"/>
                              <a:gd name="connsiteX5" fmla="*/ 1380612 w 1714821"/>
                              <a:gd name="connsiteY5" fmla="*/ 1798138 h 3356348"/>
                              <a:gd name="connsiteX6" fmla="*/ 1676107 w 1714821"/>
                              <a:gd name="connsiteY6" fmla="*/ 2385087 h 3356348"/>
                              <a:gd name="connsiteX7" fmla="*/ 1061148 w 1714821"/>
                              <a:gd name="connsiteY7" fmla="*/ 2781210 h 3356348"/>
                              <a:gd name="connsiteX8" fmla="*/ 1145455 w 1714821"/>
                              <a:gd name="connsiteY8" fmla="*/ 3356348 h 3356348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610161 w 1714821"/>
                              <a:gd name="connsiteY8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229573 w 1714821"/>
                              <a:gd name="connsiteY8" fmla="*/ 3208254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14821" h="3534126">
                                <a:moveTo>
                                  <a:pt x="0" y="20395"/>
                                </a:moveTo>
                                <a:cubicBezTo>
                                  <a:pt x="529431" y="-48662"/>
                                  <a:pt x="599461" y="70652"/>
                                  <a:pt x="735659" y="184096"/>
                                </a:cubicBezTo>
                                <a:cubicBezTo>
                                  <a:pt x="871858" y="297540"/>
                                  <a:pt x="991097" y="587554"/>
                                  <a:pt x="817191" y="701056"/>
                                </a:cubicBezTo>
                                <a:cubicBezTo>
                                  <a:pt x="653921" y="812221"/>
                                  <a:pt x="364586" y="854461"/>
                                  <a:pt x="246511" y="1010107"/>
                                </a:cubicBezTo>
                                <a:cubicBezTo>
                                  <a:pt x="128436" y="1165753"/>
                                  <a:pt x="-34745" y="1116277"/>
                                  <a:pt x="198611" y="1505803"/>
                                </a:cubicBezTo>
                                <a:cubicBezTo>
                                  <a:pt x="431967" y="1895329"/>
                                  <a:pt x="1134363" y="1651591"/>
                                  <a:pt x="1380612" y="1798138"/>
                                </a:cubicBezTo>
                                <a:cubicBezTo>
                                  <a:pt x="1626861" y="1944685"/>
                                  <a:pt x="1794197" y="2145409"/>
                                  <a:pt x="1676107" y="2385087"/>
                                </a:cubicBezTo>
                                <a:cubicBezTo>
                                  <a:pt x="1547849" y="2556079"/>
                                  <a:pt x="1162232" y="2630282"/>
                                  <a:pt x="1061148" y="2781210"/>
                                </a:cubicBezTo>
                                <a:cubicBezTo>
                                  <a:pt x="960064" y="2932138"/>
                                  <a:pt x="872602" y="3046469"/>
                                  <a:pt x="1069604" y="3290656"/>
                                </a:cubicBezTo>
                                <a:cubicBezTo>
                                  <a:pt x="1161106" y="3416142"/>
                                  <a:pt x="1544827" y="3475941"/>
                                  <a:pt x="1610161" y="3534126"/>
                                </a:cubicBezTo>
                              </a:path>
                            </a:pathLst>
                          </a:custGeom>
                          <a:ln w="28575"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2" name="Dowolny kształt 812"/>
                        <wps:cNvSpPr/>
                        <wps:spPr>
                          <a:xfrm rot="4309067" flipH="1">
                            <a:off x="5260427" y="110359"/>
                            <a:ext cx="902335" cy="2950210"/>
                          </a:xfrm>
                          <a:custGeom>
                            <a:avLst/>
                            <a:gdLst>
                              <a:gd name="connsiteX0" fmla="*/ 0 w 2532254"/>
                              <a:gd name="connsiteY0" fmla="*/ 77967 h 2184368"/>
                              <a:gd name="connsiteX1" fmla="*/ 1143000 w 2532254"/>
                              <a:gd name="connsiteY1" fmla="*/ 87492 h 2184368"/>
                              <a:gd name="connsiteX2" fmla="*/ 504825 w 2532254"/>
                              <a:gd name="connsiteY2" fmla="*/ 963792 h 2184368"/>
                              <a:gd name="connsiteX3" fmla="*/ 1771650 w 2532254"/>
                              <a:gd name="connsiteY3" fmla="*/ 1020942 h 2184368"/>
                              <a:gd name="connsiteX4" fmla="*/ 1152525 w 2532254"/>
                              <a:gd name="connsiteY4" fmla="*/ 1754367 h 2184368"/>
                              <a:gd name="connsiteX5" fmla="*/ 2438400 w 2532254"/>
                              <a:gd name="connsiteY5" fmla="*/ 2163942 h 2184368"/>
                              <a:gd name="connsiteX6" fmla="*/ 2438400 w 2532254"/>
                              <a:gd name="connsiteY6" fmla="*/ 2125842 h 2184368"/>
                              <a:gd name="connsiteX7" fmla="*/ 2476500 w 2532254"/>
                              <a:gd name="connsiteY7" fmla="*/ 2154417 h 2184368"/>
                              <a:gd name="connsiteX0" fmla="*/ 0 w 2512300"/>
                              <a:gd name="connsiteY0" fmla="*/ 13093 h 2462529"/>
                              <a:gd name="connsiteX1" fmla="*/ 1123046 w 2512300"/>
                              <a:gd name="connsiteY1" fmla="*/ 365653 h 2462529"/>
                              <a:gd name="connsiteX2" fmla="*/ 484871 w 2512300"/>
                              <a:gd name="connsiteY2" fmla="*/ 1241953 h 2462529"/>
                              <a:gd name="connsiteX3" fmla="*/ 1751696 w 2512300"/>
                              <a:gd name="connsiteY3" fmla="*/ 1299103 h 2462529"/>
                              <a:gd name="connsiteX4" fmla="*/ 1132571 w 2512300"/>
                              <a:gd name="connsiteY4" fmla="*/ 2032528 h 2462529"/>
                              <a:gd name="connsiteX5" fmla="*/ 2418446 w 2512300"/>
                              <a:gd name="connsiteY5" fmla="*/ 2442103 h 2462529"/>
                              <a:gd name="connsiteX6" fmla="*/ 2418446 w 2512300"/>
                              <a:gd name="connsiteY6" fmla="*/ 2404003 h 2462529"/>
                              <a:gd name="connsiteX7" fmla="*/ 2456546 w 2512300"/>
                              <a:gd name="connsiteY7" fmla="*/ 2432578 h 2462529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751696 w 2512300"/>
                              <a:gd name="connsiteY3" fmla="*/ 1297859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648399 w 2512300"/>
                              <a:gd name="connsiteY3" fmla="*/ 1423271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5903 h 2465339"/>
                              <a:gd name="connsiteX1" fmla="*/ 1071946 w 2512300"/>
                              <a:gd name="connsiteY1" fmla="*/ 288379 h 2465339"/>
                              <a:gd name="connsiteX2" fmla="*/ 581637 w 2512300"/>
                              <a:gd name="connsiteY2" fmla="*/ 1058097 h 2465339"/>
                              <a:gd name="connsiteX3" fmla="*/ 1648399 w 2512300"/>
                              <a:gd name="connsiteY3" fmla="*/ 1427325 h 2465339"/>
                              <a:gd name="connsiteX4" fmla="*/ 1132571 w 2512300"/>
                              <a:gd name="connsiteY4" fmla="*/ 2035338 h 2465339"/>
                              <a:gd name="connsiteX5" fmla="*/ 2418446 w 2512300"/>
                              <a:gd name="connsiteY5" fmla="*/ 2444913 h 2465339"/>
                              <a:gd name="connsiteX6" fmla="*/ 2418446 w 2512300"/>
                              <a:gd name="connsiteY6" fmla="*/ 2406813 h 2465339"/>
                              <a:gd name="connsiteX7" fmla="*/ 2456546 w 2512300"/>
                              <a:gd name="connsiteY7" fmla="*/ 2435388 h 246533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23412"/>
                              <a:gd name="connsiteY0" fmla="*/ 49303 h 2592272"/>
                              <a:gd name="connsiteX1" fmla="*/ 1071946 w 2523412"/>
                              <a:gd name="connsiteY1" fmla="*/ 321779 h 2592272"/>
                              <a:gd name="connsiteX2" fmla="*/ 581637 w 2523412"/>
                              <a:gd name="connsiteY2" fmla="*/ 1091497 h 2592272"/>
                              <a:gd name="connsiteX3" fmla="*/ 1648399 w 2523412"/>
                              <a:gd name="connsiteY3" fmla="*/ 1460725 h 2592272"/>
                              <a:gd name="connsiteX4" fmla="*/ 1159567 w 2523412"/>
                              <a:gd name="connsiteY4" fmla="*/ 2267624 h 2592272"/>
                              <a:gd name="connsiteX5" fmla="*/ 2418446 w 2523412"/>
                              <a:gd name="connsiteY5" fmla="*/ 2478313 h 2592272"/>
                              <a:gd name="connsiteX6" fmla="*/ 2456546 w 2523412"/>
                              <a:gd name="connsiteY6" fmla="*/ 2468788 h 2592272"/>
                              <a:gd name="connsiteX0" fmla="*/ 0 w 2418446"/>
                              <a:gd name="connsiteY0" fmla="*/ 49303 h 2592272"/>
                              <a:gd name="connsiteX1" fmla="*/ 1071946 w 2418446"/>
                              <a:gd name="connsiteY1" fmla="*/ 321779 h 2592272"/>
                              <a:gd name="connsiteX2" fmla="*/ 581637 w 2418446"/>
                              <a:gd name="connsiteY2" fmla="*/ 1091497 h 2592272"/>
                              <a:gd name="connsiteX3" fmla="*/ 1648399 w 2418446"/>
                              <a:gd name="connsiteY3" fmla="*/ 1460725 h 2592272"/>
                              <a:gd name="connsiteX4" fmla="*/ 1159567 w 2418446"/>
                              <a:gd name="connsiteY4" fmla="*/ 2267624 h 2592272"/>
                              <a:gd name="connsiteX5" fmla="*/ 2418446 w 2418446"/>
                              <a:gd name="connsiteY5" fmla="*/ 2478313 h 2592272"/>
                              <a:gd name="connsiteX0" fmla="*/ 0 w 2418446"/>
                              <a:gd name="connsiteY0" fmla="*/ 15609 h 2558578"/>
                              <a:gd name="connsiteX1" fmla="*/ 1071946 w 2418446"/>
                              <a:gd name="connsiteY1" fmla="*/ 288085 h 2558578"/>
                              <a:gd name="connsiteX2" fmla="*/ 532287 w 2418446"/>
                              <a:gd name="connsiteY2" fmla="*/ 1029260 h 2558578"/>
                              <a:gd name="connsiteX3" fmla="*/ 1648399 w 2418446"/>
                              <a:gd name="connsiteY3" fmla="*/ 1427031 h 2558578"/>
                              <a:gd name="connsiteX4" fmla="*/ 1159567 w 2418446"/>
                              <a:gd name="connsiteY4" fmla="*/ 2233930 h 2558578"/>
                              <a:gd name="connsiteX5" fmla="*/ 2418446 w 2418446"/>
                              <a:gd name="connsiteY5" fmla="*/ 2444619 h 2558578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501876"/>
                              <a:gd name="connsiteX1" fmla="*/ 1090276 w 2418446"/>
                              <a:gd name="connsiteY1" fmla="*/ 238762 h 2501876"/>
                              <a:gd name="connsiteX2" fmla="*/ 532287 w 2418446"/>
                              <a:gd name="connsiteY2" fmla="*/ 1086517 h 2501876"/>
                              <a:gd name="connsiteX3" fmla="*/ 1736781 w 2418446"/>
                              <a:gd name="connsiteY3" fmla="*/ 1472395 h 2501876"/>
                              <a:gd name="connsiteX4" fmla="*/ 1159567 w 2418446"/>
                              <a:gd name="connsiteY4" fmla="*/ 2291187 h 2501876"/>
                              <a:gd name="connsiteX5" fmla="*/ 2418446 w 2418446"/>
                              <a:gd name="connsiteY5" fmla="*/ 2501876 h 2501876"/>
                              <a:gd name="connsiteX0" fmla="*/ 0 w 2418446"/>
                              <a:gd name="connsiteY0" fmla="*/ 72866 h 2539122"/>
                              <a:gd name="connsiteX1" fmla="*/ 1090276 w 2418446"/>
                              <a:gd name="connsiteY1" fmla="*/ 238762 h 2539122"/>
                              <a:gd name="connsiteX2" fmla="*/ 532287 w 2418446"/>
                              <a:gd name="connsiteY2" fmla="*/ 1086517 h 2539122"/>
                              <a:gd name="connsiteX3" fmla="*/ 1736781 w 2418446"/>
                              <a:gd name="connsiteY3" fmla="*/ 1472395 h 2539122"/>
                              <a:gd name="connsiteX4" fmla="*/ 1159567 w 2418446"/>
                              <a:gd name="connsiteY4" fmla="*/ 2291187 h 2539122"/>
                              <a:gd name="connsiteX5" fmla="*/ 2418446 w 2418446"/>
                              <a:gd name="connsiteY5" fmla="*/ 2501876 h 2539122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136780 h 2642907"/>
                              <a:gd name="connsiteX1" fmla="*/ 1621924 w 2418446"/>
                              <a:gd name="connsiteY1" fmla="*/ 186120 h 2642907"/>
                              <a:gd name="connsiteX2" fmla="*/ 532287 w 2418446"/>
                              <a:gd name="connsiteY2" fmla="*/ 1150431 h 2642907"/>
                              <a:gd name="connsiteX3" fmla="*/ 1736781 w 2418446"/>
                              <a:gd name="connsiteY3" fmla="*/ 1536309 h 2642907"/>
                              <a:gd name="connsiteX4" fmla="*/ 1159567 w 2418446"/>
                              <a:gd name="connsiteY4" fmla="*/ 2355101 h 2642907"/>
                              <a:gd name="connsiteX5" fmla="*/ 2418446 w 2418446"/>
                              <a:gd name="connsiteY5" fmla="*/ 2565790 h 2642907"/>
                              <a:gd name="connsiteX0" fmla="*/ 0 w 2418446"/>
                              <a:gd name="connsiteY0" fmla="*/ 136780 h 2565790"/>
                              <a:gd name="connsiteX1" fmla="*/ 1621924 w 2418446"/>
                              <a:gd name="connsiteY1" fmla="*/ 186120 h 2565790"/>
                              <a:gd name="connsiteX2" fmla="*/ 532287 w 2418446"/>
                              <a:gd name="connsiteY2" fmla="*/ 1150431 h 2565790"/>
                              <a:gd name="connsiteX3" fmla="*/ 2341367 w 2418446"/>
                              <a:gd name="connsiteY3" fmla="*/ 1400391 h 2565790"/>
                              <a:gd name="connsiteX4" fmla="*/ 1159567 w 2418446"/>
                              <a:gd name="connsiteY4" fmla="*/ 2355101 h 2565790"/>
                              <a:gd name="connsiteX5" fmla="*/ 2418446 w 2418446"/>
                              <a:gd name="connsiteY5" fmla="*/ 2565790 h 2565790"/>
                              <a:gd name="connsiteX0" fmla="*/ 0 w 2971892"/>
                              <a:gd name="connsiteY0" fmla="*/ 136780 h 2565578"/>
                              <a:gd name="connsiteX1" fmla="*/ 1621924 w 2971892"/>
                              <a:gd name="connsiteY1" fmla="*/ 186120 h 2565578"/>
                              <a:gd name="connsiteX2" fmla="*/ 532287 w 2971892"/>
                              <a:gd name="connsiteY2" fmla="*/ 1150431 h 2565578"/>
                              <a:gd name="connsiteX3" fmla="*/ 2341367 w 2971892"/>
                              <a:gd name="connsiteY3" fmla="*/ 1400391 h 2565578"/>
                              <a:gd name="connsiteX4" fmla="*/ 1159567 w 2971892"/>
                              <a:gd name="connsiteY4" fmla="*/ 2355101 h 2565578"/>
                              <a:gd name="connsiteX5" fmla="*/ 2971892 w 2971892"/>
                              <a:gd name="connsiteY5" fmla="*/ 2565578 h 2565578"/>
                              <a:gd name="connsiteX0" fmla="*/ 0 w 2971892"/>
                              <a:gd name="connsiteY0" fmla="*/ 136780 h 2803236"/>
                              <a:gd name="connsiteX1" fmla="*/ 1621924 w 2971892"/>
                              <a:gd name="connsiteY1" fmla="*/ 186120 h 2803236"/>
                              <a:gd name="connsiteX2" fmla="*/ 532287 w 2971892"/>
                              <a:gd name="connsiteY2" fmla="*/ 1150431 h 2803236"/>
                              <a:gd name="connsiteX3" fmla="*/ 2341367 w 2971892"/>
                              <a:gd name="connsiteY3" fmla="*/ 1400391 h 2803236"/>
                              <a:gd name="connsiteX4" fmla="*/ 1159567 w 2971892"/>
                              <a:gd name="connsiteY4" fmla="*/ 2355101 h 2803236"/>
                              <a:gd name="connsiteX5" fmla="*/ 2971892 w 2971892"/>
                              <a:gd name="connsiteY5" fmla="*/ 2565578 h 2803236"/>
                              <a:gd name="connsiteX0" fmla="*/ 0 w 2971892"/>
                              <a:gd name="connsiteY0" fmla="*/ 136780 h 2801082"/>
                              <a:gd name="connsiteX1" fmla="*/ 1621924 w 2971892"/>
                              <a:gd name="connsiteY1" fmla="*/ 186120 h 2801082"/>
                              <a:gd name="connsiteX2" fmla="*/ 532287 w 2971892"/>
                              <a:gd name="connsiteY2" fmla="*/ 1150431 h 2801082"/>
                              <a:gd name="connsiteX3" fmla="*/ 2341367 w 2971892"/>
                              <a:gd name="connsiteY3" fmla="*/ 1400391 h 2801082"/>
                              <a:gd name="connsiteX4" fmla="*/ 1166706 w 2971892"/>
                              <a:gd name="connsiteY4" fmla="*/ 2345655 h 2801082"/>
                              <a:gd name="connsiteX5" fmla="*/ 2971892 w 2971892"/>
                              <a:gd name="connsiteY5" fmla="*/ 2565578 h 2801082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192368 w 2971892"/>
                              <a:gd name="connsiteY4" fmla="*/ 2493867 h 2836799"/>
                              <a:gd name="connsiteX5" fmla="*/ 2971892 w 2971892"/>
                              <a:gd name="connsiteY5" fmla="*/ 2565578 h 2836799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927483 w 2971892"/>
                              <a:gd name="connsiteY4" fmla="*/ 1909814 h 2836799"/>
                              <a:gd name="connsiteX5" fmla="*/ 1192368 w 2971892"/>
                              <a:gd name="connsiteY5" fmla="*/ 2493867 h 2836799"/>
                              <a:gd name="connsiteX6" fmla="*/ 2971892 w 2971892"/>
                              <a:gd name="connsiteY6" fmla="*/ 2565578 h 2836799"/>
                              <a:gd name="connsiteX0" fmla="*/ 0 w 2971892"/>
                              <a:gd name="connsiteY0" fmla="*/ 136780 h 2815265"/>
                              <a:gd name="connsiteX1" fmla="*/ 1621924 w 2971892"/>
                              <a:gd name="connsiteY1" fmla="*/ 186120 h 2815265"/>
                              <a:gd name="connsiteX2" fmla="*/ 532287 w 2971892"/>
                              <a:gd name="connsiteY2" fmla="*/ 1150431 h 2815265"/>
                              <a:gd name="connsiteX3" fmla="*/ 2386913 w 2971892"/>
                              <a:gd name="connsiteY3" fmla="*/ 1469173 h 2815265"/>
                              <a:gd name="connsiteX4" fmla="*/ 2182186 w 2971892"/>
                              <a:gd name="connsiteY4" fmla="*/ 2020787 h 2815265"/>
                              <a:gd name="connsiteX5" fmla="*/ 1192368 w 2971892"/>
                              <a:gd name="connsiteY5" fmla="*/ 2493867 h 2815265"/>
                              <a:gd name="connsiteX6" fmla="*/ 2971892 w 2971892"/>
                              <a:gd name="connsiteY6" fmla="*/ 2565578 h 2815265"/>
                              <a:gd name="connsiteX0" fmla="*/ 0 w 2971892"/>
                              <a:gd name="connsiteY0" fmla="*/ 136780 h 2814194"/>
                              <a:gd name="connsiteX1" fmla="*/ 1621924 w 2971892"/>
                              <a:gd name="connsiteY1" fmla="*/ 186120 h 2814194"/>
                              <a:gd name="connsiteX2" fmla="*/ 532287 w 2971892"/>
                              <a:gd name="connsiteY2" fmla="*/ 1150431 h 2814194"/>
                              <a:gd name="connsiteX3" fmla="*/ 2386913 w 2971892"/>
                              <a:gd name="connsiteY3" fmla="*/ 1469173 h 2814194"/>
                              <a:gd name="connsiteX4" fmla="*/ 2443836 w 2971892"/>
                              <a:gd name="connsiteY4" fmla="*/ 2049963 h 2814194"/>
                              <a:gd name="connsiteX5" fmla="*/ 1192368 w 2971892"/>
                              <a:gd name="connsiteY5" fmla="*/ 2493867 h 2814194"/>
                              <a:gd name="connsiteX6" fmla="*/ 2971892 w 2971892"/>
                              <a:gd name="connsiteY6" fmla="*/ 2565578 h 2814194"/>
                              <a:gd name="connsiteX0" fmla="*/ 0 w 2971892"/>
                              <a:gd name="connsiteY0" fmla="*/ 136780 h 2760158"/>
                              <a:gd name="connsiteX1" fmla="*/ 1621924 w 2971892"/>
                              <a:gd name="connsiteY1" fmla="*/ 186120 h 2760158"/>
                              <a:gd name="connsiteX2" fmla="*/ 532287 w 2971892"/>
                              <a:gd name="connsiteY2" fmla="*/ 1150431 h 2760158"/>
                              <a:gd name="connsiteX3" fmla="*/ 2386913 w 2971892"/>
                              <a:gd name="connsiteY3" fmla="*/ 1469173 h 2760158"/>
                              <a:gd name="connsiteX4" fmla="*/ 2443836 w 2971892"/>
                              <a:gd name="connsiteY4" fmla="*/ 2049963 h 2760158"/>
                              <a:gd name="connsiteX5" fmla="*/ 1192368 w 2971892"/>
                              <a:gd name="connsiteY5" fmla="*/ 2493867 h 2760158"/>
                              <a:gd name="connsiteX6" fmla="*/ 1395995 w 2971892"/>
                              <a:gd name="connsiteY6" fmla="*/ 2759570 h 2760158"/>
                              <a:gd name="connsiteX7" fmla="*/ 2971892 w 2971892"/>
                              <a:gd name="connsiteY7" fmla="*/ 2565578 h 2760158"/>
                              <a:gd name="connsiteX0" fmla="*/ 0 w 2971892"/>
                              <a:gd name="connsiteY0" fmla="*/ 136780 h 3008625"/>
                              <a:gd name="connsiteX1" fmla="*/ 1621924 w 2971892"/>
                              <a:gd name="connsiteY1" fmla="*/ 186120 h 3008625"/>
                              <a:gd name="connsiteX2" fmla="*/ 532287 w 2971892"/>
                              <a:gd name="connsiteY2" fmla="*/ 1150431 h 3008625"/>
                              <a:gd name="connsiteX3" fmla="*/ 2386913 w 2971892"/>
                              <a:gd name="connsiteY3" fmla="*/ 1469173 h 3008625"/>
                              <a:gd name="connsiteX4" fmla="*/ 2443836 w 2971892"/>
                              <a:gd name="connsiteY4" fmla="*/ 2049963 h 3008625"/>
                              <a:gd name="connsiteX5" fmla="*/ 1192368 w 2971892"/>
                              <a:gd name="connsiteY5" fmla="*/ 2493867 h 3008625"/>
                              <a:gd name="connsiteX6" fmla="*/ 1482815 w 2971892"/>
                              <a:gd name="connsiteY6" fmla="*/ 3008377 h 3008625"/>
                              <a:gd name="connsiteX7" fmla="*/ 2971892 w 2971892"/>
                              <a:gd name="connsiteY7" fmla="*/ 2565578 h 3008625"/>
                              <a:gd name="connsiteX0" fmla="*/ 0 w 3033337"/>
                              <a:gd name="connsiteY0" fmla="*/ 136780 h 3009565"/>
                              <a:gd name="connsiteX1" fmla="*/ 1621924 w 3033337"/>
                              <a:gd name="connsiteY1" fmla="*/ 186120 h 3009565"/>
                              <a:gd name="connsiteX2" fmla="*/ 532287 w 3033337"/>
                              <a:gd name="connsiteY2" fmla="*/ 1150431 h 3009565"/>
                              <a:gd name="connsiteX3" fmla="*/ 2386913 w 3033337"/>
                              <a:gd name="connsiteY3" fmla="*/ 1469173 h 3009565"/>
                              <a:gd name="connsiteX4" fmla="*/ 2443836 w 3033337"/>
                              <a:gd name="connsiteY4" fmla="*/ 2049963 h 3009565"/>
                              <a:gd name="connsiteX5" fmla="*/ 1192368 w 3033337"/>
                              <a:gd name="connsiteY5" fmla="*/ 2493867 h 3009565"/>
                              <a:gd name="connsiteX6" fmla="*/ 1482815 w 3033337"/>
                              <a:gd name="connsiteY6" fmla="*/ 3008377 h 3009565"/>
                              <a:gd name="connsiteX7" fmla="*/ 3033336 w 3033337"/>
                              <a:gd name="connsiteY7" fmla="*/ 2906624 h 3009565"/>
                              <a:gd name="connsiteX0" fmla="*/ 0 w 3033336"/>
                              <a:gd name="connsiteY0" fmla="*/ 136780 h 3136787"/>
                              <a:gd name="connsiteX1" fmla="*/ 1621924 w 3033336"/>
                              <a:gd name="connsiteY1" fmla="*/ 186120 h 3136787"/>
                              <a:gd name="connsiteX2" fmla="*/ 532287 w 3033336"/>
                              <a:gd name="connsiteY2" fmla="*/ 1150431 h 3136787"/>
                              <a:gd name="connsiteX3" fmla="*/ 2386913 w 3033336"/>
                              <a:gd name="connsiteY3" fmla="*/ 1469173 h 3136787"/>
                              <a:gd name="connsiteX4" fmla="*/ 2443836 w 3033336"/>
                              <a:gd name="connsiteY4" fmla="*/ 2049963 h 3136787"/>
                              <a:gd name="connsiteX5" fmla="*/ 1192368 w 3033336"/>
                              <a:gd name="connsiteY5" fmla="*/ 2493867 h 3136787"/>
                              <a:gd name="connsiteX6" fmla="*/ 1616295 w 3033336"/>
                              <a:gd name="connsiteY6" fmla="*/ 3136295 h 3136787"/>
                              <a:gd name="connsiteX7" fmla="*/ 3033336 w 3033336"/>
                              <a:gd name="connsiteY7" fmla="*/ 2906624 h 3136787"/>
                              <a:gd name="connsiteX0" fmla="*/ 0 w 2609511"/>
                              <a:gd name="connsiteY0" fmla="*/ 136780 h 3137909"/>
                              <a:gd name="connsiteX1" fmla="*/ 1621924 w 2609511"/>
                              <a:gd name="connsiteY1" fmla="*/ 186120 h 3137909"/>
                              <a:gd name="connsiteX2" fmla="*/ 532287 w 2609511"/>
                              <a:gd name="connsiteY2" fmla="*/ 1150431 h 3137909"/>
                              <a:gd name="connsiteX3" fmla="*/ 2386913 w 2609511"/>
                              <a:gd name="connsiteY3" fmla="*/ 1469173 h 3137909"/>
                              <a:gd name="connsiteX4" fmla="*/ 2443836 w 2609511"/>
                              <a:gd name="connsiteY4" fmla="*/ 2049963 h 3137909"/>
                              <a:gd name="connsiteX5" fmla="*/ 1192368 w 2609511"/>
                              <a:gd name="connsiteY5" fmla="*/ 2493867 h 3137909"/>
                              <a:gd name="connsiteX6" fmla="*/ 1616295 w 2609511"/>
                              <a:gd name="connsiteY6" fmla="*/ 3136295 h 3137909"/>
                              <a:gd name="connsiteX7" fmla="*/ 2413054 w 2609511"/>
                              <a:gd name="connsiteY7" fmla="*/ 3058652 h 3137909"/>
                              <a:gd name="connsiteX0" fmla="*/ 0 w 2494147"/>
                              <a:gd name="connsiteY0" fmla="*/ 136780 h 3137909"/>
                              <a:gd name="connsiteX1" fmla="*/ 1621924 w 2494147"/>
                              <a:gd name="connsiteY1" fmla="*/ 186120 h 3137909"/>
                              <a:gd name="connsiteX2" fmla="*/ 532287 w 2494147"/>
                              <a:gd name="connsiteY2" fmla="*/ 1150431 h 3137909"/>
                              <a:gd name="connsiteX3" fmla="*/ 1889620 w 2494147"/>
                              <a:gd name="connsiteY3" fmla="*/ 1511830 h 3137909"/>
                              <a:gd name="connsiteX4" fmla="*/ 2443836 w 2494147"/>
                              <a:gd name="connsiteY4" fmla="*/ 2049963 h 3137909"/>
                              <a:gd name="connsiteX5" fmla="*/ 1192368 w 2494147"/>
                              <a:gd name="connsiteY5" fmla="*/ 2493867 h 3137909"/>
                              <a:gd name="connsiteX6" fmla="*/ 1616295 w 2494147"/>
                              <a:gd name="connsiteY6" fmla="*/ 3136295 h 3137909"/>
                              <a:gd name="connsiteX7" fmla="*/ 2413054 w 2494147"/>
                              <a:gd name="connsiteY7" fmla="*/ 3058652 h 3137909"/>
                              <a:gd name="connsiteX0" fmla="*/ 0 w 2413055"/>
                              <a:gd name="connsiteY0" fmla="*/ 136780 h 3137909"/>
                              <a:gd name="connsiteX1" fmla="*/ 1621924 w 2413055"/>
                              <a:gd name="connsiteY1" fmla="*/ 186120 h 3137909"/>
                              <a:gd name="connsiteX2" fmla="*/ 532287 w 2413055"/>
                              <a:gd name="connsiteY2" fmla="*/ 1150431 h 3137909"/>
                              <a:gd name="connsiteX3" fmla="*/ 1889620 w 2413055"/>
                              <a:gd name="connsiteY3" fmla="*/ 1511830 h 3137909"/>
                              <a:gd name="connsiteX4" fmla="*/ 2119482 w 2413055"/>
                              <a:gd name="connsiteY4" fmla="*/ 2037110 h 3137909"/>
                              <a:gd name="connsiteX5" fmla="*/ 1192368 w 2413055"/>
                              <a:gd name="connsiteY5" fmla="*/ 2493867 h 3137909"/>
                              <a:gd name="connsiteX6" fmla="*/ 1616295 w 2413055"/>
                              <a:gd name="connsiteY6" fmla="*/ 3136295 h 3137909"/>
                              <a:gd name="connsiteX7" fmla="*/ 2413054 w 2413055"/>
                              <a:gd name="connsiteY7" fmla="*/ 3058652 h 3137909"/>
                              <a:gd name="connsiteX0" fmla="*/ 0 w 2413054"/>
                              <a:gd name="connsiteY0" fmla="*/ 136780 h 3137909"/>
                              <a:gd name="connsiteX1" fmla="*/ 1621924 w 2413054"/>
                              <a:gd name="connsiteY1" fmla="*/ 186120 h 3137909"/>
                              <a:gd name="connsiteX2" fmla="*/ 532287 w 2413054"/>
                              <a:gd name="connsiteY2" fmla="*/ 1150431 h 3137909"/>
                              <a:gd name="connsiteX3" fmla="*/ 1877464 w 2413054"/>
                              <a:gd name="connsiteY3" fmla="*/ 1511070 h 3137909"/>
                              <a:gd name="connsiteX4" fmla="*/ 2119482 w 2413054"/>
                              <a:gd name="connsiteY4" fmla="*/ 2037110 h 3137909"/>
                              <a:gd name="connsiteX5" fmla="*/ 1192368 w 2413054"/>
                              <a:gd name="connsiteY5" fmla="*/ 2493867 h 3137909"/>
                              <a:gd name="connsiteX6" fmla="*/ 1616295 w 2413054"/>
                              <a:gd name="connsiteY6" fmla="*/ 3136295 h 3137909"/>
                              <a:gd name="connsiteX7" fmla="*/ 2413054 w 2413054"/>
                              <a:gd name="connsiteY7" fmla="*/ 3058652 h 3137909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622934 w 2413054"/>
                              <a:gd name="connsiteY2" fmla="*/ 1300278 h 3079180"/>
                              <a:gd name="connsiteX3" fmla="*/ 1877464 w 2413054"/>
                              <a:gd name="connsiteY3" fmla="*/ 1452341 h 3079180"/>
                              <a:gd name="connsiteX4" fmla="*/ 2119482 w 2413054"/>
                              <a:gd name="connsiteY4" fmla="*/ 1978381 h 3079180"/>
                              <a:gd name="connsiteX5" fmla="*/ 1192368 w 2413054"/>
                              <a:gd name="connsiteY5" fmla="*/ 2435138 h 3079180"/>
                              <a:gd name="connsiteX6" fmla="*/ 1616295 w 2413054"/>
                              <a:gd name="connsiteY6" fmla="*/ 3077566 h 3079180"/>
                              <a:gd name="connsiteX7" fmla="*/ 2413054 w 2413054"/>
                              <a:gd name="connsiteY7" fmla="*/ 2999923 h 3079180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992186 w 2413054"/>
                              <a:gd name="connsiteY2" fmla="*/ 859353 h 3079180"/>
                              <a:gd name="connsiteX3" fmla="*/ 622934 w 2413054"/>
                              <a:gd name="connsiteY3" fmla="*/ 1300278 h 3079180"/>
                              <a:gd name="connsiteX4" fmla="*/ 1877464 w 2413054"/>
                              <a:gd name="connsiteY4" fmla="*/ 1452341 h 3079180"/>
                              <a:gd name="connsiteX5" fmla="*/ 2119482 w 2413054"/>
                              <a:gd name="connsiteY5" fmla="*/ 1978381 h 3079180"/>
                              <a:gd name="connsiteX6" fmla="*/ 1192368 w 2413054"/>
                              <a:gd name="connsiteY6" fmla="*/ 2435138 h 3079180"/>
                              <a:gd name="connsiteX7" fmla="*/ 1616295 w 2413054"/>
                              <a:gd name="connsiteY7" fmla="*/ 3077566 h 3079180"/>
                              <a:gd name="connsiteX8" fmla="*/ 2413054 w 2413054"/>
                              <a:gd name="connsiteY8" fmla="*/ 2999923 h 3079180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578485 w 2413054"/>
                              <a:gd name="connsiteY2" fmla="*/ 778283 h 3049057"/>
                              <a:gd name="connsiteX3" fmla="*/ 622934 w 2413054"/>
                              <a:gd name="connsiteY3" fmla="*/ 1270155 h 3049057"/>
                              <a:gd name="connsiteX4" fmla="*/ 1877464 w 2413054"/>
                              <a:gd name="connsiteY4" fmla="*/ 1422218 h 3049057"/>
                              <a:gd name="connsiteX5" fmla="*/ 2119482 w 2413054"/>
                              <a:gd name="connsiteY5" fmla="*/ 1948258 h 3049057"/>
                              <a:gd name="connsiteX6" fmla="*/ 1192368 w 2413054"/>
                              <a:gd name="connsiteY6" fmla="*/ 2405015 h 3049057"/>
                              <a:gd name="connsiteX7" fmla="*/ 1616295 w 2413054"/>
                              <a:gd name="connsiteY7" fmla="*/ 3047443 h 3049057"/>
                              <a:gd name="connsiteX8" fmla="*/ 2413054 w 2413054"/>
                              <a:gd name="connsiteY8" fmla="*/ 2969800 h 3049057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1331387 w 2413054"/>
                              <a:gd name="connsiteY2" fmla="*/ 336278 h 3049057"/>
                              <a:gd name="connsiteX3" fmla="*/ 578485 w 2413054"/>
                              <a:gd name="connsiteY3" fmla="*/ 778283 h 3049057"/>
                              <a:gd name="connsiteX4" fmla="*/ 622934 w 2413054"/>
                              <a:gd name="connsiteY4" fmla="*/ 1270155 h 3049057"/>
                              <a:gd name="connsiteX5" fmla="*/ 1877464 w 2413054"/>
                              <a:gd name="connsiteY5" fmla="*/ 1422218 h 3049057"/>
                              <a:gd name="connsiteX6" fmla="*/ 2119482 w 2413054"/>
                              <a:gd name="connsiteY6" fmla="*/ 1948258 h 3049057"/>
                              <a:gd name="connsiteX7" fmla="*/ 1192368 w 2413054"/>
                              <a:gd name="connsiteY7" fmla="*/ 2405015 h 3049057"/>
                              <a:gd name="connsiteX8" fmla="*/ 1616295 w 2413054"/>
                              <a:gd name="connsiteY8" fmla="*/ 3047443 h 3049057"/>
                              <a:gd name="connsiteX9" fmla="*/ 2413054 w 2413054"/>
                              <a:gd name="connsiteY9" fmla="*/ 2969800 h 3049057"/>
                              <a:gd name="connsiteX0" fmla="*/ 0 w 2413054"/>
                              <a:gd name="connsiteY0" fmla="*/ 32869 h 3033998"/>
                              <a:gd name="connsiteX1" fmla="*/ 1621924 w 2413054"/>
                              <a:gd name="connsiteY1" fmla="*/ 82209 h 3033998"/>
                              <a:gd name="connsiteX2" fmla="*/ 1517800 w 2413054"/>
                              <a:gd name="connsiteY2" fmla="*/ 436958 h 3033998"/>
                              <a:gd name="connsiteX3" fmla="*/ 578485 w 2413054"/>
                              <a:gd name="connsiteY3" fmla="*/ 763224 h 3033998"/>
                              <a:gd name="connsiteX4" fmla="*/ 622934 w 2413054"/>
                              <a:gd name="connsiteY4" fmla="*/ 1255096 h 3033998"/>
                              <a:gd name="connsiteX5" fmla="*/ 1877464 w 2413054"/>
                              <a:gd name="connsiteY5" fmla="*/ 1407159 h 3033998"/>
                              <a:gd name="connsiteX6" fmla="*/ 2119482 w 2413054"/>
                              <a:gd name="connsiteY6" fmla="*/ 1933199 h 3033998"/>
                              <a:gd name="connsiteX7" fmla="*/ 1192368 w 2413054"/>
                              <a:gd name="connsiteY7" fmla="*/ 2389956 h 3033998"/>
                              <a:gd name="connsiteX8" fmla="*/ 1616295 w 2413054"/>
                              <a:gd name="connsiteY8" fmla="*/ 3032384 h 3033998"/>
                              <a:gd name="connsiteX9" fmla="*/ 2413054 w 2413054"/>
                              <a:gd name="connsiteY9" fmla="*/ 2954741 h 3033998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578485 w 2413054"/>
                              <a:gd name="connsiteY3" fmla="*/ 88541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472150 w 2413054"/>
                              <a:gd name="connsiteY3" fmla="*/ 90877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294437 w 2006882"/>
                              <a:gd name="connsiteY0" fmla="*/ 23334 h 3301035"/>
                              <a:gd name="connsiteX1" fmla="*/ 959449 w 2006882"/>
                              <a:gd name="connsiteY1" fmla="*/ 163152 h 3301035"/>
                              <a:gd name="connsiteX2" fmla="*/ 1111628 w 2006882"/>
                              <a:gd name="connsiteY2" fmla="*/ 703995 h 3301035"/>
                              <a:gd name="connsiteX3" fmla="*/ 65978 w 2006882"/>
                              <a:gd name="connsiteY3" fmla="*/ 1053621 h 3301035"/>
                              <a:gd name="connsiteX4" fmla="*/ 216762 w 2006882"/>
                              <a:gd name="connsiteY4" fmla="*/ 1522133 h 3301035"/>
                              <a:gd name="connsiteX5" fmla="*/ 1471292 w 2006882"/>
                              <a:gd name="connsiteY5" fmla="*/ 1674196 h 3301035"/>
                              <a:gd name="connsiteX6" fmla="*/ 1713310 w 2006882"/>
                              <a:gd name="connsiteY6" fmla="*/ 2200236 h 3301035"/>
                              <a:gd name="connsiteX7" fmla="*/ 786196 w 2006882"/>
                              <a:gd name="connsiteY7" fmla="*/ 2656993 h 3301035"/>
                              <a:gd name="connsiteX8" fmla="*/ 1210123 w 2006882"/>
                              <a:gd name="connsiteY8" fmla="*/ 3299421 h 3301035"/>
                              <a:gd name="connsiteX9" fmla="*/ 2006882 w 2006882"/>
                              <a:gd name="connsiteY9" fmla="*/ 3221778 h 3301035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115733 w 1828178"/>
                              <a:gd name="connsiteY0" fmla="*/ 20395 h 3298096"/>
                              <a:gd name="connsiteX1" fmla="*/ 851392 w 1828178"/>
                              <a:gd name="connsiteY1" fmla="*/ 184096 h 3298096"/>
                              <a:gd name="connsiteX2" fmla="*/ 932924 w 1828178"/>
                              <a:gd name="connsiteY2" fmla="*/ 701056 h 3298096"/>
                              <a:gd name="connsiteX3" fmla="*/ 362244 w 1828178"/>
                              <a:gd name="connsiteY3" fmla="*/ 1010107 h 3298096"/>
                              <a:gd name="connsiteX4" fmla="*/ 38058 w 1828178"/>
                              <a:gd name="connsiteY4" fmla="*/ 1519194 h 3298096"/>
                              <a:gd name="connsiteX5" fmla="*/ 1292588 w 1828178"/>
                              <a:gd name="connsiteY5" fmla="*/ 1671257 h 3298096"/>
                              <a:gd name="connsiteX6" fmla="*/ 1534606 w 1828178"/>
                              <a:gd name="connsiteY6" fmla="*/ 2197297 h 3298096"/>
                              <a:gd name="connsiteX7" fmla="*/ 607492 w 1828178"/>
                              <a:gd name="connsiteY7" fmla="*/ 2654054 h 3298096"/>
                              <a:gd name="connsiteX8" fmla="*/ 1031419 w 1828178"/>
                              <a:gd name="connsiteY8" fmla="*/ 3296482 h 3298096"/>
                              <a:gd name="connsiteX9" fmla="*/ 1828178 w 1828178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176855 w 1712445"/>
                              <a:gd name="connsiteY5" fmla="*/ 1671257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380612 w 1712445"/>
                              <a:gd name="connsiteY5" fmla="*/ 1798138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95191"/>
                              <a:gd name="connsiteY0" fmla="*/ 20395 h 3298096"/>
                              <a:gd name="connsiteX1" fmla="*/ 735659 w 1795191"/>
                              <a:gd name="connsiteY1" fmla="*/ 184096 h 3298096"/>
                              <a:gd name="connsiteX2" fmla="*/ 817191 w 1795191"/>
                              <a:gd name="connsiteY2" fmla="*/ 701056 h 3298096"/>
                              <a:gd name="connsiteX3" fmla="*/ 246511 w 1795191"/>
                              <a:gd name="connsiteY3" fmla="*/ 1010107 h 3298096"/>
                              <a:gd name="connsiteX4" fmla="*/ 198611 w 1795191"/>
                              <a:gd name="connsiteY4" fmla="*/ 1505803 h 3298096"/>
                              <a:gd name="connsiteX5" fmla="*/ 1380612 w 1795191"/>
                              <a:gd name="connsiteY5" fmla="*/ 1798138 h 3298096"/>
                              <a:gd name="connsiteX6" fmla="*/ 1418873 w 1795191"/>
                              <a:gd name="connsiteY6" fmla="*/ 2197297 h 3298096"/>
                              <a:gd name="connsiteX7" fmla="*/ 491759 w 1795191"/>
                              <a:gd name="connsiteY7" fmla="*/ 2654054 h 3298096"/>
                              <a:gd name="connsiteX8" fmla="*/ 915686 w 1795191"/>
                              <a:gd name="connsiteY8" fmla="*/ 3296482 h 3298096"/>
                              <a:gd name="connsiteX9" fmla="*/ 1712445 w 1795191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8583"/>
                              <a:gd name="connsiteY0" fmla="*/ 20395 h 3298096"/>
                              <a:gd name="connsiteX1" fmla="*/ 735659 w 1748583"/>
                              <a:gd name="connsiteY1" fmla="*/ 184096 h 3298096"/>
                              <a:gd name="connsiteX2" fmla="*/ 817191 w 1748583"/>
                              <a:gd name="connsiteY2" fmla="*/ 701056 h 3298096"/>
                              <a:gd name="connsiteX3" fmla="*/ 246511 w 1748583"/>
                              <a:gd name="connsiteY3" fmla="*/ 1010107 h 3298096"/>
                              <a:gd name="connsiteX4" fmla="*/ 198611 w 1748583"/>
                              <a:gd name="connsiteY4" fmla="*/ 1505803 h 3298096"/>
                              <a:gd name="connsiteX5" fmla="*/ 1380612 w 1748583"/>
                              <a:gd name="connsiteY5" fmla="*/ 1798138 h 3298096"/>
                              <a:gd name="connsiteX6" fmla="*/ 1676107 w 1748583"/>
                              <a:gd name="connsiteY6" fmla="*/ 2385087 h 3298096"/>
                              <a:gd name="connsiteX7" fmla="*/ 1061148 w 1748583"/>
                              <a:gd name="connsiteY7" fmla="*/ 2781210 h 3298096"/>
                              <a:gd name="connsiteX8" fmla="*/ 915686 w 1748583"/>
                              <a:gd name="connsiteY8" fmla="*/ 3296482 h 3298096"/>
                              <a:gd name="connsiteX9" fmla="*/ 1712445 w 1748583"/>
                              <a:gd name="connsiteY9" fmla="*/ 3218839 h 3298096"/>
                              <a:gd name="connsiteX0" fmla="*/ 0 w 1714822"/>
                              <a:gd name="connsiteY0" fmla="*/ 20395 h 3298096"/>
                              <a:gd name="connsiteX1" fmla="*/ 735659 w 1714822"/>
                              <a:gd name="connsiteY1" fmla="*/ 184096 h 3298096"/>
                              <a:gd name="connsiteX2" fmla="*/ 817191 w 1714822"/>
                              <a:gd name="connsiteY2" fmla="*/ 701056 h 3298096"/>
                              <a:gd name="connsiteX3" fmla="*/ 246511 w 1714822"/>
                              <a:gd name="connsiteY3" fmla="*/ 1010107 h 3298096"/>
                              <a:gd name="connsiteX4" fmla="*/ 198611 w 1714822"/>
                              <a:gd name="connsiteY4" fmla="*/ 1505803 h 3298096"/>
                              <a:gd name="connsiteX5" fmla="*/ 1380612 w 1714822"/>
                              <a:gd name="connsiteY5" fmla="*/ 1798138 h 3298096"/>
                              <a:gd name="connsiteX6" fmla="*/ 1676107 w 1714822"/>
                              <a:gd name="connsiteY6" fmla="*/ 2385087 h 3298096"/>
                              <a:gd name="connsiteX7" fmla="*/ 1061148 w 1714822"/>
                              <a:gd name="connsiteY7" fmla="*/ 2781210 h 3298096"/>
                              <a:gd name="connsiteX8" fmla="*/ 915686 w 1714822"/>
                              <a:gd name="connsiteY8" fmla="*/ 3296482 h 3298096"/>
                              <a:gd name="connsiteX9" fmla="*/ 1712445 w 1714822"/>
                              <a:gd name="connsiteY9" fmla="*/ 3218839 h 3298096"/>
                              <a:gd name="connsiteX0" fmla="*/ 0 w 1714821"/>
                              <a:gd name="connsiteY0" fmla="*/ 20395 h 3357302"/>
                              <a:gd name="connsiteX1" fmla="*/ 735659 w 1714821"/>
                              <a:gd name="connsiteY1" fmla="*/ 184096 h 3357302"/>
                              <a:gd name="connsiteX2" fmla="*/ 817191 w 1714821"/>
                              <a:gd name="connsiteY2" fmla="*/ 701056 h 3357302"/>
                              <a:gd name="connsiteX3" fmla="*/ 246511 w 1714821"/>
                              <a:gd name="connsiteY3" fmla="*/ 1010107 h 3357302"/>
                              <a:gd name="connsiteX4" fmla="*/ 198611 w 1714821"/>
                              <a:gd name="connsiteY4" fmla="*/ 1505803 h 3357302"/>
                              <a:gd name="connsiteX5" fmla="*/ 1380612 w 1714821"/>
                              <a:gd name="connsiteY5" fmla="*/ 1798138 h 3357302"/>
                              <a:gd name="connsiteX6" fmla="*/ 1676107 w 1714821"/>
                              <a:gd name="connsiteY6" fmla="*/ 2385087 h 3357302"/>
                              <a:gd name="connsiteX7" fmla="*/ 1061148 w 1714821"/>
                              <a:gd name="connsiteY7" fmla="*/ 2781210 h 3357302"/>
                              <a:gd name="connsiteX8" fmla="*/ 1180882 w 1714821"/>
                              <a:gd name="connsiteY8" fmla="*/ 3356451 h 3357302"/>
                              <a:gd name="connsiteX9" fmla="*/ 1712445 w 1714821"/>
                              <a:gd name="connsiteY9" fmla="*/ 3218839 h 3357302"/>
                              <a:gd name="connsiteX0" fmla="*/ 0 w 1721967"/>
                              <a:gd name="connsiteY0" fmla="*/ 20395 h 3506322"/>
                              <a:gd name="connsiteX1" fmla="*/ 735659 w 1721967"/>
                              <a:gd name="connsiteY1" fmla="*/ 184096 h 3506322"/>
                              <a:gd name="connsiteX2" fmla="*/ 817191 w 1721967"/>
                              <a:gd name="connsiteY2" fmla="*/ 701056 h 3506322"/>
                              <a:gd name="connsiteX3" fmla="*/ 246511 w 1721967"/>
                              <a:gd name="connsiteY3" fmla="*/ 1010107 h 3506322"/>
                              <a:gd name="connsiteX4" fmla="*/ 198611 w 1721967"/>
                              <a:gd name="connsiteY4" fmla="*/ 1505803 h 3506322"/>
                              <a:gd name="connsiteX5" fmla="*/ 1380612 w 1721967"/>
                              <a:gd name="connsiteY5" fmla="*/ 1798138 h 3506322"/>
                              <a:gd name="connsiteX6" fmla="*/ 1676107 w 1721967"/>
                              <a:gd name="connsiteY6" fmla="*/ 2385087 h 3506322"/>
                              <a:gd name="connsiteX7" fmla="*/ 1061148 w 1721967"/>
                              <a:gd name="connsiteY7" fmla="*/ 2781210 h 3506322"/>
                              <a:gd name="connsiteX8" fmla="*/ 1180882 w 1721967"/>
                              <a:gd name="connsiteY8" fmla="*/ 3356451 h 3506322"/>
                              <a:gd name="connsiteX9" fmla="*/ 1721968 w 1721967"/>
                              <a:gd name="connsiteY9" fmla="*/ 3502156 h 3506322"/>
                              <a:gd name="connsiteX0" fmla="*/ 0 w 1916606"/>
                              <a:gd name="connsiteY0" fmla="*/ 20395 h 3512491"/>
                              <a:gd name="connsiteX1" fmla="*/ 735659 w 1916606"/>
                              <a:gd name="connsiteY1" fmla="*/ 184096 h 3512491"/>
                              <a:gd name="connsiteX2" fmla="*/ 817191 w 1916606"/>
                              <a:gd name="connsiteY2" fmla="*/ 701056 h 3512491"/>
                              <a:gd name="connsiteX3" fmla="*/ 246511 w 1916606"/>
                              <a:gd name="connsiteY3" fmla="*/ 1010107 h 3512491"/>
                              <a:gd name="connsiteX4" fmla="*/ 198611 w 1916606"/>
                              <a:gd name="connsiteY4" fmla="*/ 1505803 h 3512491"/>
                              <a:gd name="connsiteX5" fmla="*/ 1380612 w 1916606"/>
                              <a:gd name="connsiteY5" fmla="*/ 1798138 h 3512491"/>
                              <a:gd name="connsiteX6" fmla="*/ 1676107 w 1916606"/>
                              <a:gd name="connsiteY6" fmla="*/ 2385087 h 3512491"/>
                              <a:gd name="connsiteX7" fmla="*/ 1061148 w 1916606"/>
                              <a:gd name="connsiteY7" fmla="*/ 2781210 h 3512491"/>
                              <a:gd name="connsiteX8" fmla="*/ 1180882 w 1916606"/>
                              <a:gd name="connsiteY8" fmla="*/ 3356451 h 3512491"/>
                              <a:gd name="connsiteX9" fmla="*/ 1721968 w 1916606"/>
                              <a:gd name="connsiteY9" fmla="*/ 3502156 h 3512491"/>
                              <a:gd name="connsiteX0" fmla="*/ 0 w 1714821"/>
                              <a:gd name="connsiteY0" fmla="*/ 20395 h 3356451"/>
                              <a:gd name="connsiteX1" fmla="*/ 735659 w 1714821"/>
                              <a:gd name="connsiteY1" fmla="*/ 184096 h 3356451"/>
                              <a:gd name="connsiteX2" fmla="*/ 817191 w 1714821"/>
                              <a:gd name="connsiteY2" fmla="*/ 701056 h 3356451"/>
                              <a:gd name="connsiteX3" fmla="*/ 246511 w 1714821"/>
                              <a:gd name="connsiteY3" fmla="*/ 1010107 h 3356451"/>
                              <a:gd name="connsiteX4" fmla="*/ 198611 w 1714821"/>
                              <a:gd name="connsiteY4" fmla="*/ 1505803 h 3356451"/>
                              <a:gd name="connsiteX5" fmla="*/ 1380612 w 1714821"/>
                              <a:gd name="connsiteY5" fmla="*/ 1798138 h 3356451"/>
                              <a:gd name="connsiteX6" fmla="*/ 1676107 w 1714821"/>
                              <a:gd name="connsiteY6" fmla="*/ 2385087 h 3356451"/>
                              <a:gd name="connsiteX7" fmla="*/ 1061148 w 1714821"/>
                              <a:gd name="connsiteY7" fmla="*/ 2781210 h 3356451"/>
                              <a:gd name="connsiteX8" fmla="*/ 1180882 w 1714821"/>
                              <a:gd name="connsiteY8" fmla="*/ 3356451 h 3356451"/>
                              <a:gd name="connsiteX0" fmla="*/ 0 w 1714821"/>
                              <a:gd name="connsiteY0" fmla="*/ 20395 h 3356348"/>
                              <a:gd name="connsiteX1" fmla="*/ 735659 w 1714821"/>
                              <a:gd name="connsiteY1" fmla="*/ 184096 h 3356348"/>
                              <a:gd name="connsiteX2" fmla="*/ 817191 w 1714821"/>
                              <a:gd name="connsiteY2" fmla="*/ 701056 h 3356348"/>
                              <a:gd name="connsiteX3" fmla="*/ 246511 w 1714821"/>
                              <a:gd name="connsiteY3" fmla="*/ 1010107 h 3356348"/>
                              <a:gd name="connsiteX4" fmla="*/ 198611 w 1714821"/>
                              <a:gd name="connsiteY4" fmla="*/ 1505803 h 3356348"/>
                              <a:gd name="connsiteX5" fmla="*/ 1380612 w 1714821"/>
                              <a:gd name="connsiteY5" fmla="*/ 1798138 h 3356348"/>
                              <a:gd name="connsiteX6" fmla="*/ 1676107 w 1714821"/>
                              <a:gd name="connsiteY6" fmla="*/ 2385087 h 3356348"/>
                              <a:gd name="connsiteX7" fmla="*/ 1061148 w 1714821"/>
                              <a:gd name="connsiteY7" fmla="*/ 2781210 h 3356348"/>
                              <a:gd name="connsiteX8" fmla="*/ 1145455 w 1714821"/>
                              <a:gd name="connsiteY8" fmla="*/ 3356348 h 3356348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610161 w 1714821"/>
                              <a:gd name="connsiteY8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229573 w 1714821"/>
                              <a:gd name="connsiteY8" fmla="*/ 3208254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14821" h="3534126">
                                <a:moveTo>
                                  <a:pt x="0" y="20395"/>
                                </a:moveTo>
                                <a:cubicBezTo>
                                  <a:pt x="529431" y="-48662"/>
                                  <a:pt x="599461" y="70652"/>
                                  <a:pt x="735659" y="184096"/>
                                </a:cubicBezTo>
                                <a:cubicBezTo>
                                  <a:pt x="871858" y="297540"/>
                                  <a:pt x="991097" y="587554"/>
                                  <a:pt x="817191" y="701056"/>
                                </a:cubicBezTo>
                                <a:cubicBezTo>
                                  <a:pt x="653921" y="812221"/>
                                  <a:pt x="364586" y="854461"/>
                                  <a:pt x="246511" y="1010107"/>
                                </a:cubicBezTo>
                                <a:cubicBezTo>
                                  <a:pt x="128436" y="1165753"/>
                                  <a:pt x="-34745" y="1116277"/>
                                  <a:pt x="198611" y="1505803"/>
                                </a:cubicBezTo>
                                <a:cubicBezTo>
                                  <a:pt x="431967" y="1895329"/>
                                  <a:pt x="1134363" y="1651591"/>
                                  <a:pt x="1380612" y="1798138"/>
                                </a:cubicBezTo>
                                <a:cubicBezTo>
                                  <a:pt x="1626861" y="1944685"/>
                                  <a:pt x="1794197" y="2145409"/>
                                  <a:pt x="1676107" y="2385087"/>
                                </a:cubicBezTo>
                                <a:cubicBezTo>
                                  <a:pt x="1547849" y="2556079"/>
                                  <a:pt x="1162232" y="2630282"/>
                                  <a:pt x="1061148" y="2781210"/>
                                </a:cubicBezTo>
                                <a:cubicBezTo>
                                  <a:pt x="960064" y="2932138"/>
                                  <a:pt x="872602" y="3046469"/>
                                  <a:pt x="1069604" y="3290656"/>
                                </a:cubicBezTo>
                                <a:cubicBezTo>
                                  <a:pt x="1161106" y="3416142"/>
                                  <a:pt x="1544827" y="3475941"/>
                                  <a:pt x="1610161" y="3534126"/>
                                </a:cubicBezTo>
                              </a:path>
                            </a:pathLst>
                          </a:custGeom>
                          <a:ln w="28575"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13" name="Grupa 813"/>
                        <wpg:cNvGrpSpPr/>
                        <wpg:grpSpPr>
                          <a:xfrm>
                            <a:off x="4046482" y="0"/>
                            <a:ext cx="3344545" cy="725805"/>
                            <a:chOff x="0" y="0"/>
                            <a:chExt cx="3344704" cy="726191"/>
                          </a:xfrm>
                        </wpg:grpSpPr>
                        <wps:wsp>
                          <wps:cNvPr id="814" name="Łącznik prostoliniowy 814"/>
                          <wps:cNvCnPr/>
                          <wps:spPr>
                            <a:xfrm>
                              <a:off x="0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5" name="Łącznik prostoliniowy 815"/>
                          <wps:cNvCnPr/>
                          <wps:spPr>
                            <a:xfrm>
                              <a:off x="371301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6" name="Łącznik prostoliniowy 816"/>
                          <wps:cNvCnPr/>
                          <wps:spPr>
                            <a:xfrm>
                              <a:off x="1490749" y="33251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7" name="Łącznik prostoliniowy 817"/>
                          <wps:cNvCnPr/>
                          <wps:spPr>
                            <a:xfrm>
                              <a:off x="1867592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8" name="Łącznik prostoliniowy 818"/>
                          <wps:cNvCnPr/>
                          <wps:spPr>
                            <a:xfrm>
                              <a:off x="2970414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9" name="Łącznik prostoliniowy 819"/>
                          <wps:cNvCnPr/>
                          <wps:spPr>
                            <a:xfrm>
                              <a:off x="3341716" y="0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0" name="Łącznik prostoliniowy 820"/>
                          <wps:cNvCnPr/>
                          <wps:spPr>
                            <a:xfrm>
                              <a:off x="2975956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1" name="Łącznik prostoliniowy 821"/>
                          <wps:cNvCnPr/>
                          <wps:spPr>
                            <a:xfrm>
                              <a:off x="1524000" y="720437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2" name="Łącznik prostoliniowy 822"/>
                          <wps:cNvCnPr/>
                          <wps:spPr>
                            <a:xfrm>
                              <a:off x="5541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3" name="Łącznik prostoliniowy 823"/>
                          <wps:cNvCnPr/>
                          <wps:spPr>
                            <a:xfrm>
                              <a:off x="2604654" y="16626"/>
                              <a:ext cx="368645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4" name="Łącznik prostoliniowy 824"/>
                          <wps:cNvCnPr/>
                          <wps:spPr>
                            <a:xfrm>
                              <a:off x="1917469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5" name="Łącznik prostoliniowy 825"/>
                          <wps:cNvCnPr/>
                          <wps:spPr>
                            <a:xfrm>
                              <a:off x="2255520" y="393470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6" name="Łącznik prostoliniowy 826"/>
                          <wps:cNvCnPr/>
                          <wps:spPr>
                            <a:xfrm>
                              <a:off x="770312" y="376844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7" name="Łącznik prostoliniowy 827"/>
                          <wps:cNvCnPr/>
                          <wps:spPr>
                            <a:xfrm>
                              <a:off x="1152698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8" name="Łącznik prostoliniowy 828"/>
                          <wps:cNvCnPr/>
                          <wps:spPr>
                            <a:xfrm>
                              <a:off x="432261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9" name="Łącznik prostoliniowy 829"/>
                          <wps:cNvCnPr/>
                          <wps:spPr>
                            <a:xfrm>
                              <a:off x="781396" y="22168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0" name="Łącznik prostoliniowy 830"/>
                          <wps:cNvCnPr/>
                          <wps:spPr>
                            <a:xfrm>
                              <a:off x="1124989" y="11084"/>
                              <a:ext cx="0" cy="355003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1" name="Łącznik prostoliniowy 831"/>
                          <wps:cNvCnPr/>
                          <wps:spPr>
                            <a:xfrm>
                              <a:off x="2266603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2" name="Łącznik prostoliniowy 832"/>
                          <wps:cNvCnPr/>
                          <wps:spPr>
                            <a:xfrm>
                              <a:off x="2610196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33" name="Grupa 833"/>
                        <wpg:cNvGrpSpPr/>
                        <wpg:grpSpPr>
                          <a:xfrm>
                            <a:off x="0" y="21020"/>
                            <a:ext cx="3344545" cy="725805"/>
                            <a:chOff x="0" y="0"/>
                            <a:chExt cx="3344704" cy="726191"/>
                          </a:xfrm>
                        </wpg:grpSpPr>
                        <wps:wsp>
                          <wps:cNvPr id="834" name="Łącznik prostoliniowy 834"/>
                          <wps:cNvCnPr/>
                          <wps:spPr>
                            <a:xfrm>
                              <a:off x="0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5" name="Łącznik prostoliniowy 835"/>
                          <wps:cNvCnPr/>
                          <wps:spPr>
                            <a:xfrm>
                              <a:off x="371301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6" name="Łącznik prostoliniowy 836"/>
                          <wps:cNvCnPr/>
                          <wps:spPr>
                            <a:xfrm>
                              <a:off x="1490749" y="33251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7" name="Łącznik prostoliniowy 837"/>
                          <wps:cNvCnPr/>
                          <wps:spPr>
                            <a:xfrm>
                              <a:off x="1867592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8" name="Łącznik prostoliniowy 838"/>
                          <wps:cNvCnPr/>
                          <wps:spPr>
                            <a:xfrm>
                              <a:off x="2970414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9" name="Łącznik prostoliniowy 839"/>
                          <wps:cNvCnPr/>
                          <wps:spPr>
                            <a:xfrm>
                              <a:off x="3341716" y="0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0" name="Łącznik prostoliniowy 840"/>
                          <wps:cNvCnPr/>
                          <wps:spPr>
                            <a:xfrm>
                              <a:off x="2975956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1" name="Łącznik prostoliniowy 841"/>
                          <wps:cNvCnPr/>
                          <wps:spPr>
                            <a:xfrm>
                              <a:off x="1524000" y="720437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2" name="Łącznik prostoliniowy 842"/>
                          <wps:cNvCnPr/>
                          <wps:spPr>
                            <a:xfrm>
                              <a:off x="5541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3" name="Łącznik prostoliniowy 843"/>
                          <wps:cNvCnPr/>
                          <wps:spPr>
                            <a:xfrm>
                              <a:off x="2604654" y="16626"/>
                              <a:ext cx="368645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" name="Łącznik prostoliniowy 844"/>
                          <wps:cNvCnPr/>
                          <wps:spPr>
                            <a:xfrm>
                              <a:off x="1917469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5" name="Łącznik prostoliniowy 845"/>
                          <wps:cNvCnPr/>
                          <wps:spPr>
                            <a:xfrm>
                              <a:off x="2255520" y="393470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6" name="Łącznik prostoliniowy 846"/>
                          <wps:cNvCnPr/>
                          <wps:spPr>
                            <a:xfrm>
                              <a:off x="770312" y="376844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7" name="Łącznik prostoliniowy 847"/>
                          <wps:cNvCnPr/>
                          <wps:spPr>
                            <a:xfrm>
                              <a:off x="1152698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8" name="Łącznik prostoliniowy 848"/>
                          <wps:cNvCnPr/>
                          <wps:spPr>
                            <a:xfrm>
                              <a:off x="432261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9" name="Łącznik prostoliniowy 849"/>
                          <wps:cNvCnPr/>
                          <wps:spPr>
                            <a:xfrm>
                              <a:off x="781396" y="22168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0" name="Łącznik prostoliniowy 850"/>
                          <wps:cNvCnPr/>
                          <wps:spPr>
                            <a:xfrm>
                              <a:off x="1124989" y="11084"/>
                              <a:ext cx="0" cy="355003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1" name="Łącznik prostoliniowy 851"/>
                          <wps:cNvCnPr/>
                          <wps:spPr>
                            <a:xfrm>
                              <a:off x="2266603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2" name="Łącznik prostoliniowy 852"/>
                          <wps:cNvCnPr/>
                          <wps:spPr>
                            <a:xfrm>
                              <a:off x="2610196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810" o:spid="_x0000_s1026" style="position:absolute;margin-left:43.25pt;margin-top:136.75pt;width:581.95pt;height:160.35pt;z-index:251725824" coordsize="73910,20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">
                <v:shape id="Dowolny kształt 811" o:spid="_x0000_s1027" style="position:absolute;left:12244;top:1103;width:9024;height:29502;rotation:-4706650fd;visibility:visible;mso-wrap-style:square;v-text-anchor:middle" coordsize="1714821,3534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lM/MIA&#10;AADcAAAADwAAAGRycy9kb3ducmV2LnhtbESPzarCMBSE94LvEI7gTtO6UOk1ylURxJX/60Nzbltu&#10;c1KbaOvbG0FwOczMN8xs0ZpSPKh2hWUF8TACQZxaXXCm4HzaDKYgnEfWWFomBU9ysJh3OzNMtG34&#10;QI+jz0SAsEtQQe59lUjp0pwMuqGtiIP3Z2uDPsg6k7rGJsBNKUdRNJYGCw4LOVa0yin9P96Ngku0&#10;bardZO2v/Cziy2p/W+7ON6X6vfb3B4Sn1n/Dn/ZWK5jGMbzPhCM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WUz8wgAAANwAAAAPAAAAAAAAAAAAAAAAAJgCAABkcnMvZG93&#10;bnJldi54bWxQSwUGAAAAAAQABAD1AAAAhwMAAAAA&#10;" path="m,20395c529431,-48662,599461,70652,735659,184096v136199,113444,255438,403458,81532,516960c653921,812221,364586,854461,246511,1010107v-118075,155646,-281256,106170,-47900,495696c431967,1895329,1134363,1651591,1380612,1798138v246249,146547,413585,347271,295495,586949c1547849,2556079,1162232,2630282,1061148,2781210v-101084,150928,-188546,265259,8456,509446c1161106,3416142,1544827,3475941,1610161,3534126e" filled="f" strokecolor="#f79646 [3209]" strokeweight="2.25pt">
                  <v:stroke dashstyle="dashDot"/>
                  <v:shadow on="t" color="black" opacity="24903f" origin=",.5" offset="0,.55556mm"/>
                  <v:path arrowok="t" o:connecttype="custom" o:connectlocs="0,17025;387102,153679;430004,585226;129714,843215;104509,1257011;726475,1501046;881964,1991018;558374,2321692;562823,2746967;847263,2950210" o:connectangles="0,0,0,0,0,0,0,0,0,0"/>
                </v:shape>
                <v:shape id="Dowolny kształt 812" o:spid="_x0000_s1028" style="position:absolute;left:52604;top:1102;width:9024;height:29503;rotation:-4706650fd;flip:x;visibility:visible;mso-wrap-style:square;v-text-anchor:middle" coordsize="1714821,3534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LiwsUA&#10;AADcAAAADwAAAGRycy9kb3ducmV2LnhtbESPUWvCMBSF3wX/Q7jC3jStMpGuqYjgGBtM1P2AS3OX&#10;liU3pclst1+/DAQfD+ec73DK7eisuFIfWs8K8kUGgrj2umWj4ONymG9AhIis0XomBT8UYFtNJyUW&#10;2g98ous5GpEgHApU0MTYFVKGuiGHYeE74uR9+t5hTLI3Uvc4JLizcplla+mw5bTQYEf7huqv87dT&#10;EJ8vj6+/Pl8Zu/Lvx7eDWR/toNTDbNw9gYg0xnv41n7RCjb5Ev7PpCMg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uLCxQAAANwAAAAPAAAAAAAAAAAAAAAAAJgCAABkcnMv&#10;ZG93bnJldi54bWxQSwUGAAAAAAQABAD1AAAAigMAAAAA&#10;" path="m,20395c529431,-48662,599461,70652,735659,184096v136199,113444,255438,403458,81532,516960c653921,812221,364586,854461,246511,1010107v-118075,155646,-281256,106170,-47900,495696c431967,1895329,1134363,1651591,1380612,1798138v246249,146547,413585,347271,295495,586949c1547849,2556079,1162232,2630282,1061148,2781210v-101084,150928,-188546,265259,8456,509446c1161106,3416142,1544827,3475941,1610161,3534126e" filled="f" strokecolor="#f79646 [3209]" strokeweight="2.25pt">
                  <v:stroke dashstyle="dashDot"/>
                  <v:shadow on="t" color="black" opacity="24903f" origin=",.5" offset="0,.55556mm"/>
                  <v:path arrowok="t" o:connecttype="custom" o:connectlocs="0,17025;387102,153679;430004,585226;129714,843215;104509,1257011;726475,1501046;881964,1991018;558374,2321692;562823,2746967;847263,2950210" o:connectangles="0,0,0,0,0,0,0,0,0,0"/>
                </v:shape>
                <v:group id="Grupa 813" o:spid="_x0000_s1029" style="position:absolute;left:40464;width:33446;height:7258" coordsize="33447,7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DEW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lk8ge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DEWMQAAADcAAAA&#10;DwAAAAAAAAAAAAAAAACqAgAAZHJzL2Rvd25yZXYueG1sUEsFBgAAAAAEAAQA+gAAAJsDAAAAAA==&#10;">
                  <v:line id="Łącznik prostoliniowy 814" o:spid="_x0000_s1030" style="position:absolute;visibility:visible;mso-wrap-style:square" from="0,166" to="0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mRssQAAADcAAAADwAAAGRycy9kb3ducmV2LnhtbESP3WoCMRSE7wu+QziCd5pVbNGtUUQU&#10;pFDqT6G3h83pJrg5WTdR17c3BaGXw8x8w8wWravElZpgPSsYDjIQxIXXlksF38dNfwIiRGSNlWdS&#10;cKcAi3nnZYa59jfe0/UQS5EgHHJUYGKscylDYchhGPiaOHm/vnEYk2xKqRu8Jbir5CjL3qRDy2nB&#10;YE0rQ8XpcHEKdtPL9otezz/atytt1/ZsPjcfSvW67fIdRKQ2/oef7a1WMBmO4e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iZGy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5" o:spid="_x0000_s1031" style="position:absolute;visibility:visible;mso-wrap-style:square" from="3713,166" to="3713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U0KcQAAADcAAAADwAAAGRycy9kb3ducmV2LnhtbESPQWsCMRSE70L/Q3hCbzVrwWJXs4tI&#10;BSkUWxW8PjbPTXDzsm6ibv+9KRQ8DjPzDTMve9eIK3XBelYwHmUgiCuvLdcK9rvVyxREiMgaG8+k&#10;4JcClMXTYI659jf+oes21iJBOOSowMTY5lKGypDDMPItcfKOvnMYk+xqqTu8Jbhr5GuWvUmHltOC&#10;wZaWhqrT9uIUfL9f1huanA/a90ttP+zZfK0+lXoe9osZiEh9fIT/22utYDqewN+ZdARk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xTQp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6" o:spid="_x0000_s1032" style="position:absolute;visibility:visible;mso-wrap-style:square" from="14907,332" to="14907,7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eqXsQAAADcAAAADwAAAGRycy9kb3ducmV2LnhtbESPQWsCMRSE7wX/Q3hCbzWroNjV7CKi&#10;IIXSVgWvj81zE9y8rJuo23/fFAo9DjPzDbMse9eIO3XBelYwHmUgiCuvLdcKjoftyxxEiMgaG8+k&#10;4JsClMXgaYm59g/+ovs+1iJBOOSowMTY5lKGypDDMPItcfLOvnMYk+xqqTt8JLhr5CTLZtKh5bRg&#10;sKW1oeqyvzkFn6+33QdNryft+7W2G3s179s3pZ6H/WoBIlIf/8N/7Z1WMB/P4PdMOgK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F6pe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7" o:spid="_x0000_s1033" style="position:absolute;visibility:visible;mso-wrap-style:square" from="18675,166" to="18675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sPxcQAAADcAAAADwAAAGRycy9kb3ducmV2LnhtbESP3WoCMRSE7wu+QziCd5pVsNWtUUQU&#10;pFDqT6G3h83pJrg5WTdR17c3BaGXw8x8w8wWravElZpgPSsYDjIQxIXXlksF38dNfwIiRGSNlWdS&#10;cKcAi3nnZYa59jfe0/UQS5EgHHJUYGKscylDYchhGPiaOHm/vnEYk2xKqRu8Jbir5CjLXqVDy2nB&#10;YE0rQ8XpcHEKdtPL9ovG5x/t25W2a3s2n5sPpXrddvkOIlIb/8PP9lYrmAzf4O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Ww/F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8" o:spid="_x0000_s1034" style="position:absolute;visibility:visible;mso-wrap-style:square" from="29704,166" to="29704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Sbt8AAAADcAAAADwAAAGRycy9kb3ducmV2LnhtbERPy4rCMBTdC/5DuAPuNFVw0GqUQRRE&#10;EB8z4PbS3GnCNDe1iVr/frIQXB7Oe75sXSXu1ATrWcFwkIEgLry2XCr4+d70JyBCRNZYeSYFTwqw&#10;XHQ7c8y1f/CJ7udYihTCIUcFJsY6lzIUhhyGga+JE/frG4cxwaaUusFHCneVHGXZp3RoOTUYrGll&#10;qPg735yC4/S2PdD4etG+XWm7tlez3+yU6n20XzMQkdr4Fr/cW61gMkxr05l0BO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jEm7f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9" o:spid="_x0000_s1035" style="position:absolute;visibility:visible;mso-wrap-style:square" from="33417,0" to="33417,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g+LMQAAADcAAAADwAAAGRycy9kb3ducmV2LnhtbESPQWsCMRSE7wX/Q3hCbzVroaKr2UVE&#10;QQqlrQpeH5vnJrh5WTdRt//eFAo9DjPzDbMoe9eIG3XBelYwHmUgiCuvLdcKDvvNyxREiMgaG8+k&#10;4IcClMXgaYG59nf+ptsu1iJBOOSowMTY5lKGypDDMPItcfJOvnMYk+xqqTu8J7hr5GuWTaRDy2nB&#10;YEsrQ9V5d3UKvmbX7Se9XY7a9ytt1/ZiPjbvSj0P++UcRKQ+/of/2lutYDqewe+ZdARk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iD4s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0" o:spid="_x0000_s1036" style="position:absolute;visibility:visible;mso-wrap-style:square" from="29759,7093" to="33447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5dDMAAAADcAAAADwAAAGRycy9kb3ducmV2LnhtbERPTYvCMBC9L/gfwgje1lRBcatRRBRE&#10;kN1VwevQjE2wmdQmav335rCwx8f7ni1aV4kHNcF6VjDoZyCIC68tlwpOx83nBESIyBorz6TgRQEW&#10;887HDHPtn/xLj0MsRQrhkKMCE2OdSxkKQw5D39fEibv4xmFMsCmlbvCZwl0lh1k2lg4tpwaDNa0M&#10;FdfD3Sn4+bpvv2l0O2vfrrRd25vZb3ZK9brtcgoiUhv/xX/urVYwGab56Uw6AnL+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jeXQz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1" o:spid="_x0000_s1037" style="position:absolute;visibility:visible;mso-wrap-style:square" from="15240,7204" to="18927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L4l8UAAADcAAAADwAAAGRycy9kb3ducmV2LnhtbESPUWvCMBSF3wf7D+EO9qapwsRV0zJk&#10;gggy1w18vTTXJtjc1CZq/ffLYLDHwznnO5xlObhWXKkP1rOCyTgDQVx7bblR8P21Hs1BhIissfVM&#10;Cu4UoCweH5aYa3/jT7pWsREJwiFHBSbGLpcy1IYchrHviJN39L3DmGTfSN3jLcFdK6dZNpMOLacF&#10;gx2tDNWn6uIU7F8vmw96OR+0H1bavtuz2a23Sj0/DW8LEJGG+B/+a2+0gvl0Ar9n0hGQ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5L4l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2" o:spid="_x0000_s1038" style="position:absolute;visibility:visible;mso-wrap-style:square" from="55,7093" to="3742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Bm4MQAAADcAAAADwAAAGRycy9kb3ducmV2LnhtbESPQWsCMRSE74L/ITyht5p1oUVXoxRR&#10;EKFYtdDrY/PchG5e1k3U9d+bQsHjMDPfMLNF52pxpTZYzwpGwwwEcem15UrB93H9OgYRIrLG2jMp&#10;uFOAxbzfm2Gh/Y33dD3ESiQIhwIVmBibQspQGnIYhr4hTt7Jtw5jkm0ldYu3BHe1zLPsXTq0nBYM&#10;NrQ0VP4eLk7B1+Sy2dHb+Uf7bqntyp7N53qr1Mug+5iCiNTFZ/i/vdEKxnkOf2fS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QGbg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3" o:spid="_x0000_s1039" style="position:absolute;visibility:visible;mso-wrap-style:square" from="26046,166" to="2973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zDe8QAAADcAAAADwAAAGRycy9kb3ducmV2LnhtbESP3WoCMRSE7wu+QzhC7zSrpUVXoxSp&#10;IAWpf+DtYXPcBDcn6ybq9u0bQejlMDPfMNN56ypxoyZYzwoG/QwEceG15VLBYb/sjUCEiKyx8kwK&#10;finAfNZ5mWKu/Z23dNvFUiQIhxwVmBjrXMpQGHIY+r4mTt7JNw5jkk0pdYP3BHeVHGbZh3RoOS0Y&#10;rGlhqDjvrk7BZnxd/dD75ah9u9D2y17Mevmt1Gu3/ZyAiNTG//CzvdIKRsM3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DMN7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4" o:spid="_x0000_s1040" style="position:absolute;visibility:visible;mso-wrap-style:square" from="19174,166" to="2286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VbD8QAAADcAAAADwAAAGRycy9kb3ducmV2LnhtbESP3WoCMRSE7wu+QzhC7zSrtEVXoxSp&#10;IAWpf+DtYXPcBDcn6ybq9u0bQejlMDPfMNN56ypxoyZYzwoG/QwEceG15VLBYb/sjUCEiKyx8kwK&#10;finAfNZ5mWKu/Z23dNvFUiQIhxwVmBjrXMpQGHIY+r4mTt7JNw5jkk0pdYP3BHeVHGbZh3RoOS0Y&#10;rGlhqDjvrk7BZnxd/dD75ah9u9D2y17Mevmt1Gu3/ZyAiNTG//CzvdIKRsM3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5VsP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5" o:spid="_x0000_s1041" style="position:absolute;visibility:visible;mso-wrap-style:square" from="22555,3934" to="26242,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n+lMUAAADcAAAADwAAAGRycy9kb3ducmV2LnhtbESP3WoCMRSE7wt9h3AK3mlWwaJbo8ii&#10;IIXiTwu9PWxON6Gbk91N1O3bG0Ho5TAz3zCLVe9qcaEuWM8KxqMMBHHpteVKwdfndjgDESKyxtoz&#10;KfijAKvl89MCc+2vfKTLKVYiQTjkqMDE2ORShtKQwzDyDXHyfnznMCbZVVJ3eE1wV8tJlr1Kh5bT&#10;gsGGCkPl7+nsFBzm592epu239n2h7ca25mP7rtTgpV+/gYjUx//wo73TCmaTKdzPp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n+lM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6" o:spid="_x0000_s1042" style="position:absolute;visibility:visible;mso-wrap-style:square" from="7703,3768" to="11390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tg48QAAADcAAAADwAAAGRycy9kb3ducmV2LnhtbESPQWsCMRSE7wX/Q3hCb5qtoNitUcqi&#10;IAWpVaHXx+Z1E7p52d1EXf99Iwg9DjPzDbNY9a4WF+qC9azgZZyBIC69tlwpOB03ozmIEJE11p5J&#10;wY0CrJaDpwXm2l/5iy6HWIkE4ZCjAhNjk0sZSkMOw9g3xMn78Z3DmGRXSd3hNcFdLSdZNpMOLacF&#10;gw0Vhsrfw9kp2L+et580bb+17wtt17Y1u82HUs/D/v0NRKQ+/ocf7a1WMJ/M4H4mHQG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e2Dj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7" o:spid="_x0000_s1043" style="position:absolute;visibility:visible;mso-wrap-style:square" from="11526,166" to="15214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fFeMQAAADcAAAADwAAAGRycy9kb3ducmV2LnhtbESP3WoCMRSE7wu+QzhC7zSr0FZXoxSp&#10;IAWpf+DtYXPcBDcn6ybq9u0bQejlMDPfMNN56ypxoyZYzwoG/QwEceG15VLBYb/sjUCEiKyx8kwK&#10;finAfNZ5mWKu/Z23dNvFUiQIhxwVmBjrXMpQGHIY+r4mTt7JNw5jkk0pdYP3BHeVHGbZu3RoOS0Y&#10;rGlhqDjvrk7BZnxd/dDb5ah9u9D2y17Mevmt1Gu3/ZyAiNTG//CzvdIKRsMP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N8V4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8" o:spid="_x0000_s1044" style="position:absolute;visibility:visible;mso-wrap-style:square" from="4322,166" to="8010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hRCsAAAADcAAAADwAAAGRycy9kb3ducmV2LnhtbERPTYvCMBC9L/gfwgje1lRBcatRRBRE&#10;kN1VwevQjE2wmdQmav335rCwx8f7ni1aV4kHNcF6VjDoZyCIC68tlwpOx83nBESIyBorz6TgRQEW&#10;887HDHPtn/xLj0MsRQrhkKMCE2OdSxkKQw5D39fEibv4xmFMsCmlbvCZwl0lh1k2lg4tpwaDNa0M&#10;FdfD3Sn4+bpvv2l0O2vfrrRd25vZb3ZK9brtcgoiUhv/xX/urVYwGaa16Uw6AnL+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oUQr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9" o:spid="_x0000_s1045" style="position:absolute;visibility:visible;mso-wrap-style:square" from="7813,221" to="7813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T0kcQAAADcAAAADwAAAGRycy9kb3ducmV2LnhtbESPQWsCMRSE74L/ITyhN81WqOjWKEUq&#10;SEG0q9DrY/O6Cd28rJuo6783gtDjMDPfMPNl52pxoTZYzwpeRxkI4tJry5WC42E9nIIIEVlj7ZkU&#10;3CjActHvzTHX/srfdCliJRKEQ44KTIxNLmUoDTkMI98QJ+/Xtw5jkm0ldYvXBHe1HGfZRDq0nBYM&#10;NrQyVP4VZ6dgPztvdvR2+tG+W2n7aU9mu/5S6mXQfbyDiNTF//CzvdEKpuMZPM6k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5PSR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0" o:spid="_x0000_s1046" style="position:absolute;visibility:visible;mso-wrap-style:square" from="11249,110" to="11249,3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fL0cIAAADcAAAADwAAAGRycy9kb3ducmV2LnhtbERPW2vCMBR+F/YfwhnsTdNtTLquqQyZ&#10;IAPxMsHXQ3PWhDUntYna/XvzIPj48d3L2eBacaY+WM8KnicZCOLaa8uNgv3PYpyDCBFZY+uZFPxT&#10;gFn1MCqx0P7CWzrvYiNSCIcCFZgYu0LKUBtyGCa+I07cr+8dxgT7RuoeLynctfIly6bSoeXUYLCj&#10;uaH6b3dyCjbvp+Wa3o4H7Ye5tl/2aFaLb6WeHofPDxCRhngX39xLrSB/TfPTmXQEZH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fL0c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1" o:spid="_x0000_s1047" style="position:absolute;visibility:visible;mso-wrap-style:square" from="22666,498" to="22666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tuSsQAAADcAAAADwAAAGRycy9kb3ducmV2LnhtbESP3WoCMRSE7wu+QziCd5pVadGtUUQU&#10;pFDqT6G3h83pJrg5WTdR17c3BaGXw8x8w8wWravElZpgPSsYDjIQxIXXlksF38dNfwIiRGSNlWdS&#10;cKcAi3nnZYa59jfe0/UQS5EgHHJUYGKscylDYchhGPiaOHm/vnEYk2xKqRu8Jbir5CjL3qRDy2nB&#10;YE0rQ8XpcHEKdtPL9otezz/atytt1/ZsPjcfSvW67fIdRKQ2/oef7a1WMBkP4e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S25K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2" o:spid="_x0000_s1048" style="position:absolute;visibility:visible;mso-wrap-style:square" from="26101,498" to="2610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nwPcQAAADcAAAADwAAAGRycy9kb3ducmV2LnhtbESP3WoCMRSE7wu+QzhC7zSrpUVXoxSp&#10;IAWpf+DtYXPcBDcn6ybq9u0bQejlMDPfMNN56ypxoyZYzwoG/QwEceG15VLBYb/sjUCEiKyx8kwK&#10;finAfNZ5mWKu/Z23dNvFUiQIhxwVmBjrXMpQGHIY+r4mTt7JNw5jkk0pdYP3BHeVHGbZh3RoOS0Y&#10;rGlhqDjvrk7BZnxd/dD75ah9u9D2y17Mevmt1Gu3/ZyAiNTG//CzvdIKRm9D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mfA9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</v:group>
                <v:group id="Grupa 833" o:spid="_x0000_s1049" style="position:absolute;top:210;width:33445;height:7258" coordsize="33447,7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YWYO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km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YWYOMQAAADcAAAA&#10;DwAAAAAAAAAAAAAAAACqAgAAZHJzL2Rvd25yZXYueG1sUEsFBgAAAAAEAAQA+gAAAJsDAAAAAA==&#10;">
                  <v:line id="Łącznik prostoliniowy 834" o:spid="_x0000_s1050" style="position:absolute;visibility:visible;mso-wrap-style:square" from="0,166" to="0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zN0sQAAADcAAAADwAAAGRycy9kb3ducmV2LnhtbESP3WoCMRSE7wt9h3AK3mm21YpujVJE&#10;QYTiL3h72JxuQjcn6ybq+vZNQejlMDPfMJNZ6ypxpSZYzwpeexkI4sJry6WC42HZHYEIEVlj5ZkU&#10;3CnAbPr8NMFc+xvv6LqPpUgQDjkqMDHWuZShMOQw9HxNnLxv3ziMSTal1A3eEtxV8i3LhtKh5bRg&#10;sKa5oeJnf3EKtuPLakPv55P27VzbhT2br+Vaqc5L+/kBIlIb/8OP9korGPUH8HcmHQE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PM3S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5" o:spid="_x0000_s1051" style="position:absolute;visibility:visible;mso-wrap-style:square" from="3713,166" to="3713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BoScQAAADcAAAADwAAAGRycy9kb3ducmV2LnhtbESPQWsCMRSE74X+h/AK3jRbxWJXo4go&#10;iCBVK3h9bJ6b0M3Luom6/feNIPQ4zMw3zGTWukrcqAnWs4L3XgaCuPDacqng+L3qjkCEiKyx8kwK&#10;finAbPr6MsFc+zvv6XaIpUgQDjkqMDHWuZShMOQw9HxNnLyzbxzGJJtS6gbvCe4q2c+yD+nQclow&#10;WNPCUPFzuDoFu8/r+ouGl5P27ULbpb2Y7WqjVOetnY9BRGrjf/jZXmsFo8EQHmfSEZD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cGhJ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6" o:spid="_x0000_s1052" style="position:absolute;visibility:visible;mso-wrap-style:square" from="14907,332" to="14907,7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L2PsUAAADcAAAADwAAAGRycy9kb3ducmV2LnhtbESPQWsCMRSE74L/ITyht5q1RdGt2aVI&#10;BSkUWy30+ti8boKbl3UTdf33jVDwOMzMN8yy7F0jztQF61nBZJyBIK68tlwr+N6vH+cgQkTW2Hgm&#10;BVcKUBbDwRJz7S/8ReddrEWCcMhRgYmxzaUMlSGHYexb4uT9+s5hTLKrpe7wkuCukU9ZNpMOLacF&#10;gy2tDFWH3ckp+FycNluaHn+071favtmj+Vi/K/Uw6l9fQETq4z38395oBfPnGdzOpCMg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L2Ps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7" o:spid="_x0000_s1053" style="position:absolute;visibility:visible;mso-wrap-style:square" from="18675,166" to="18675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5TpcQAAADcAAAADwAAAGRycy9kb3ducmV2LnhtbESP3WoCMRSE7wt9h3AK3mm2FatujVJE&#10;QYTiL3h72JxuQjcn6ybq+vZNQejlMDPfMJNZ6ypxpSZYzwpeexkI4sJry6WC42HZHYEIEVlj5ZkU&#10;3CnAbPr8NMFc+xvv6LqPpUgQDjkqMDHWuZShMOQw9HxNnLxv3ziMSTal1A3eEtxV8i3L3qVDy2nB&#10;YE1zQ8XP/uIUbMeX1YYG55P27VzbhT2br+Vaqc5L+/kBIlIb/8OP9korGPWH8HcmHQE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7lOl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8" o:spid="_x0000_s1054" style="position:absolute;visibility:visible;mso-wrap-style:square" from="29704,166" to="29704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HH18IAAADcAAAADwAAAGRycy9kb3ducmV2LnhtbERPW2vCMBR+F/YfwhnsTdNtTLquqQyZ&#10;IAPxMsHXQ3PWhDUntYna/XvzIPj48d3L2eBacaY+WM8KnicZCOLaa8uNgv3PYpyDCBFZY+uZFPxT&#10;gFn1MCqx0P7CWzrvYiNSCIcCFZgYu0LKUBtyGCa+I07cr+8dxgT7RuoeLynctfIly6bSoeXUYLCj&#10;uaH6b3dyCjbvp+Wa3o4H7Ye5tl/2aFaLb6WeHofPDxCRhngX39xLrSB/TWvTmXQEZH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HH18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9" o:spid="_x0000_s1055" style="position:absolute;visibility:visible;mso-wrap-style:square" from="33417,0" to="33417,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1iTMQAAADcAAAADwAAAGRycy9kb3ducmV2LnhtbESPQWsCMRSE7wX/Q3iCN82qtOjWKCIK&#10;UihVW+j1sXlugpuXdRN1/femIPQ4zMw3zGzRukpcqQnWs4LhIANBXHhtuVTw873pT0CEiKyx8kwK&#10;7hRgMe+8zDDX/sZ7uh5iKRKEQ44KTIx1LmUoDDkMA18TJ+/oG4cxyaaUusFbgrtKjrLsTTq0nBYM&#10;1rQyVJwOF6dgN71sv+j1/Kt9u9J2bc/mc/OhVK/bLt9BRGrjf/jZ3moFk/EU/s6k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PWJM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0" o:spid="_x0000_s1056" style="position:absolute;visibility:visible;mso-wrap-style:square" from="29759,7093" to="33447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G4rMIAAADcAAAADwAAAGRycy9kb3ducmV2LnhtbERPW2vCMBR+F/YfwhnsTdONTbquqQyZ&#10;IAPxMsHXQ3PWhDUntYna/XvzIPj48d3L2eBacaY+WM8KnicZCOLaa8uNgv3PYpyDCBFZY+uZFPxT&#10;gFn1MCqx0P7CWzrvYiNSCIcCFZgYu0LKUBtyGCa+I07cr+8dxgT7RuoeLynctfIly6bSoeXUYLCj&#10;uaH6b3dyCjbvp+Wa3o4H7Ye5tl/2aFaLb6WeHofPDxCRhngX39xLrSB/TfPTmXQEZH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QG4rM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1" o:spid="_x0000_s1057" style="position:absolute;visibility:visible;mso-wrap-style:square" from="15240,7204" to="18927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0dN8QAAADcAAAADwAAAGRycy9kb3ducmV2LnhtbESP3WoCMRSE7wu+QziCd5pVbNGtUUQU&#10;pFDqT6G3h83pJrg5WTdR17c3BaGXw8x8w8wWravElZpgPSsYDjIQxIXXlksF38dNfwIiRGSNlWdS&#10;cKcAi3nnZYa59jfe0/UQS5EgHHJUYGKscylDYchhGPiaOHm/vnEYk2xKqRu8Jbir5CjL3qRDy2nB&#10;YE0rQ8XpcHEKdtPL9otezz/atytt1/ZsPjcfSvW67fIdRKQ2/oef7a1WMBkP4e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TR03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2" o:spid="_x0000_s1058" style="position:absolute;visibility:visible;mso-wrap-style:square" from="55,7093" to="3742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+DQMQAAADcAAAADwAAAGRycy9kb3ducmV2LnhtbESP3WoCMRSE7wu+QzhC7zSrtEVXoxSp&#10;IAWpf+DtYXPcBDcn6ybq9u0bQejlMDPfMNN56ypxoyZYzwoG/QwEceG15VLBYb/sjUCEiKyx8kwK&#10;finAfNZ5mWKu/Z23dNvFUiQIhxwVmBjrXMpQGHIY+r4mTt7JNw5jkk0pdYP3BHeVHGbZh3RoOS0Y&#10;rGlhqDjvrk7BZnxd/dD75ah9u9D2y17Mevmt1Gu3/ZyAiNTG//CzvdIKRm9D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n4NA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3" o:spid="_x0000_s1059" style="position:absolute;visibility:visible;mso-wrap-style:square" from="26046,166" to="2973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Mm28QAAADcAAAADwAAAGRycy9kb3ducmV2LnhtbESP3WoCMRSE7wt9h3AK3mm21YpujVJE&#10;QYTiL3h72JxuQjcn6ybq+vZNQejlMDPfMJNZ6ypxpSZYzwpeexkI4sJry6WC42HZHYEIEVlj5ZkU&#10;3CnAbPr8NMFc+xvv6LqPpUgQDjkqMDHWuZShMOQw9HxNnLxv3ziMSTal1A3eEtxV8i3LhtKh5bRg&#10;sKa5oeJnf3EKtuPLakPv55P27VzbhT2br+Vaqc5L+/kBIlIb/8OP9korGA368HcmHQE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0ybb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4" o:spid="_x0000_s1060" style="position:absolute;visibility:visible;mso-wrap-style:square" from="19174,166" to="2286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q+r8UAAADcAAAADwAAAGRycy9kb3ducmV2LnhtbESPQWsCMRSE74L/ITyht5q1WNGt2aVI&#10;BSmIrRZ6fWxeN8HNy7qJuv33jVDwOMzMN8yy7F0jLtQF61nBZJyBIK68tlwr+DqsH+cgQkTW2Hgm&#10;Bb8UoCyGgyXm2l/5ky77WIsE4ZCjAhNjm0sZKkMOw9i3xMn78Z3DmGRXS93hNcFdI5+ybCYdWk4L&#10;BltaGaqO+7NT8LE4b3b0fPrWvl9p+2ZPZrt+V+ph1L++gIjUx3v4v73RCubTKdzOpCMg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q+r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5" o:spid="_x0000_s1061" style="position:absolute;visibility:visible;mso-wrap-style:square" from="22555,3934" to="26242,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YbNMQAAADcAAAADwAAAGRycy9kb3ducmV2LnhtbESPQWsCMRSE74X+h/AK3jRb0WJXo4go&#10;iCBVK3h9bJ6b0M3Luom6/feNIPQ4zMw3zGTWukrcqAnWs4L3XgaCuPDacqng+L3qjkCEiKyx8kwK&#10;finAbPr6MsFc+zvv6XaIpUgQDjkqMDHWuZShMOQw9HxNnLyzbxzGJJtS6gbvCe4q2c+yD+nQclow&#10;WNPCUPFzuDoFu8/r+ouGl5P27ULbpb2Y7WqjVOetnY9BRGrjf/jZXmsFo8EQHmfSEZD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dhs0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6" o:spid="_x0000_s1062" style="position:absolute;visibility:visible;mso-wrap-style:square" from="7703,3768" to="11390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SFQ8UAAADcAAAADwAAAGRycy9kb3ducmV2LnhtbESPQWsCMRSE74L/ITyht5q1VNGt2aVI&#10;BSkUWy30+ti8boKbl3UTdf33jVDwOMzMN8yy7F0jztQF61nBZJyBIK68tlwr+N6vH+cgQkTW2Hgm&#10;BVcKUBbDwRJz7S/8ReddrEWCcMhRgYmxzaUMlSGHYexb4uT9+s5hTLKrpe7wkuCukU9ZNpMOLacF&#10;gy2tDFWH3ckp+FycNluaHn+071favtmj+Vi/K/Uw6l9fQETq4z38395oBfPnGdzOpCMg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SFQ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7" o:spid="_x0000_s1063" style="position:absolute;visibility:visible;mso-wrap-style:square" from="11526,166" to="15214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gg2MQAAADcAAAADwAAAGRycy9kb3ducmV2LnhtbESP3WoCMRSE7wt9h3AK3mm2RatujVJE&#10;QYTiL3h72JxuQjcn6ybq+vZNQejlMDPfMJNZ6ypxpSZYzwpeexkI4sJry6WC42HZHYEIEVlj5ZkU&#10;3CnAbPr8NMFc+xvv6LqPpUgQDjkqMDHWuZShMOQw9HxNnLxv3ziMSTal1A3eEtxV8i3L3qVDy2nB&#10;YE1zQ8XP/uIUbMeX1YYG55P27VzbhT2br+Vaqc5L+/kBIlIb/8OP9korGPWH8HcmHQE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6CDY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8" o:spid="_x0000_s1064" style="position:absolute;visibility:visible;mso-wrap-style:square" from="4322,166" to="8010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e0qsIAAADcAAAADwAAAGRycy9kb3ducmV2LnhtbERPW2vCMBR+F/YfwhnsTdONTbquqQyZ&#10;IAPxMsHXQ3PWhDUntYna/XvzIPj48d3L2eBacaY+WM8KnicZCOLaa8uNgv3PYpyDCBFZY+uZFPxT&#10;gFn1MCqx0P7CWzrvYiNSCIcCFZgYu0LKUBtyGCa+I07cr+8dxgT7RuoeLynctfIly6bSoeXUYLCj&#10;uaH6b3dyCjbvp+Wa3o4H7Ye5tl/2aFaLb6WeHofPDxCRhngX39xLrSB/TWvTmXQEZH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3e0qs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9" o:spid="_x0000_s1065" style="position:absolute;visibility:visible;mso-wrap-style:square" from="7813,221" to="7813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sRMcQAAADcAAAADwAAAGRycy9kb3ducmV2LnhtbESPQWsCMRSE7wX/Q3iCN80qtujWKCIK&#10;UihVW+j1sXlugpuXdRN1/femIPQ4zMw3zGzRukpcqQnWs4LhIANBXHhtuVTw873pT0CEiKyx8kwK&#10;7hRgMe+8zDDX/sZ7uh5iKRKEQ44KTIx1LmUoDDkMA18TJ+/oG4cxyaaUusFbgrtKjrLsTTq0nBYM&#10;1rQyVJwOF6dgN71sv+j1/Kt9u9J2bc/mc/OhVK/bLt9BRGrjf/jZ3moFk/EU/s6k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OxEx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50" o:spid="_x0000_s1066" style="position:absolute;visibility:visible;mso-wrap-style:square" from="11249,110" to="11249,3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guccAAAADcAAAADwAAAGRycy9kb3ducmV2LnhtbERPTYvCMBC9L/gfwgje1lRBcatRRBRE&#10;kN1VwevQjE2wmdQmav335rCwx8f7ni1aV4kHNcF6VjDoZyCIC68tlwpOx83nBESIyBorz6TgRQEW&#10;887HDHPtn/xLj0MsRQrhkKMCE2OdSxkKQw5D39fEibv4xmFMsCmlbvCZwl0lh1k2lg4tpwaDNa0M&#10;FdfD3Sn4+bpvv2l0O2vfrrRd25vZb3ZK9brtcgoiUhv/xX/urVYwGaX56Uw6AnL+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YLnH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51" o:spid="_x0000_s1067" style="position:absolute;visibility:visible;mso-wrap-style:square" from="22666,498" to="22666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SL6sQAAADcAAAADwAAAGRycy9kb3ducmV2LnhtbESPQWsCMRSE70L/Q3hCbzVrwWJXs4tI&#10;BSkUWxW8PjbPTXDzsm6ibv+9KRQ8DjPzDTMve9eIK3XBelYwHmUgiCuvLdcK9rvVyxREiMgaG8+k&#10;4JcClMXTYI659jf+oes21iJBOOSowMTY5lKGypDDMPItcfKOvnMYk+xqqTu8Jbhr5GuWvUmHltOC&#10;wZaWhqrT9uIUfL9f1huanA/a90ttP+zZfK0+lXoe9osZiEh9fIT/22utYDoZw9+ZdARk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lIvq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52" o:spid="_x0000_s1068" style="position:absolute;visibility:visible;mso-wrap-style:square" from="26101,498" to="2610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YVncUAAADcAAAADwAAAGRycy9kb3ducmV2LnhtbESP3WoCMRSE7wt9h3AK3mlWwaJbo8ii&#10;IIXiTwu9PWxON6Gbk91N1O3bG0Ho5TAz3zCLVe9qcaEuWM8KxqMMBHHpteVKwdfndjgDESKyxtoz&#10;KfijAKvl89MCc+2vfKTLKVYiQTjkqMDE2ORShtKQwzDyDXHyfnznMCbZVVJ3eE1wV8tJlr1Kh5bT&#10;gsGGCkPl7+nsFBzm592epu239n2h7ca25mP7rtTgpV+/gYjUx//wo73TCmbTCdzPp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0YVn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</v:group>
              </v:group>
            </w:pict>
          </mc:Fallback>
        </mc:AlternateContent>
      </w:r>
    </w:p>
    <w:sectPr w:rsidR="001400E4" w:rsidSect="00217C7F">
      <w:headerReference w:type="default" r:id="rId9"/>
      <w:footerReference w:type="even" r:id="rId10"/>
      <w:headerReference w:type="first" r:id="rId11"/>
      <w:footerReference w:type="first" r:id="rId12"/>
      <w:pgSz w:w="16839" w:h="11907" w:orient="landscape" w:code="9"/>
      <w:pgMar w:top="1134" w:right="993" w:bottom="1134" w:left="851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31" w:rsidRDefault="00054331">
      <w:pPr>
        <w:spacing w:after="0" w:line="240" w:lineRule="auto"/>
      </w:pPr>
      <w:r>
        <w:separator/>
      </w:r>
    </w:p>
  </w:endnote>
  <w:endnote w:type="continuationSeparator" w:id="0">
    <w:p w:rsidR="00054331" w:rsidRDefault="0005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B1A0020" wp14:editId="3F839880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705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86515C" wp14:editId="73EC062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706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31" w:rsidRDefault="00054331">
      <w:pPr>
        <w:spacing w:after="0" w:line="240" w:lineRule="auto"/>
      </w:pPr>
      <w:r>
        <w:separator/>
      </w:r>
    </w:p>
  </w:footnote>
  <w:footnote w:type="continuationSeparator" w:id="0">
    <w:p w:rsidR="00054331" w:rsidRDefault="0005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ED70C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157FB36" wp14:editId="074D2D46">
              <wp:simplePos x="0" y="0"/>
              <wp:positionH relativeFrom="page">
                <wp:posOffset>10008585</wp:posOffset>
              </wp:positionH>
              <wp:positionV relativeFrom="page">
                <wp:posOffset>-252095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6" style="position:absolute;margin-left:788.1pt;margin-top:-19.85pt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204B158" wp14:editId="3914784D">
              <wp:simplePos x="0" y="0"/>
              <wp:positionH relativeFrom="page">
                <wp:posOffset>10157460</wp:posOffset>
              </wp:positionH>
              <wp:positionV relativeFrom="page">
                <wp:posOffset>1205230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4452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Zapisywanie wyrażeń algebraicznych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7" type="#_x0000_t202" style="position:absolute;margin-left:799.8pt;margin-top:94.9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445235">
                    <w:pPr>
                      <w:jc w:val="center"/>
                      <w:rPr>
                        <w:color w:val="FFFFFF"/>
                      </w:rPr>
                    </w:pPr>
                    <w:r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Zapisywanie wyrażeń algebraicznych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7E4E47" wp14:editId="268DC33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9Wsg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yE6En4j60dgsJJAMKApjDk4&#10;2D1agDjC1Mix/r6jimHUfRTwLdOQEFAZJ5D5IgJBnWs25xoqqlbCMDIYTceVmUbTblB820Kw6Y8J&#10;eQ2fp+GO1/aXTYkBKCvAZHDwnqaYHT3nsrN6nrXLX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CExh9WsgIAALM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7873BD9" wp14:editId="0A0FBB04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+EeQIAAPA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4331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17C7F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A7E5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274B9"/>
    <w:rsid w:val="00937563"/>
    <w:rsid w:val="00942478"/>
    <w:rsid w:val="00944FCD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4432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24DA"/>
    <w:rsid w:val="00CE577E"/>
    <w:rsid w:val="00D0004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D70C6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9E241-7C70-46F8-9FD1-6A024B8B4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12</TotalTime>
  <Pages>1</Pages>
  <Words>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3</cp:revision>
  <cp:lastPrinted>2013-08-17T23:19:00Z</cp:lastPrinted>
  <dcterms:created xsi:type="dcterms:W3CDTF">2013-08-18T22:30:00Z</dcterms:created>
  <dcterms:modified xsi:type="dcterms:W3CDTF">2013-08-18T22:42:00Z</dcterms:modified>
</cp:coreProperties>
</file>